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676BA" w14:textId="77777777" w:rsidR="005D0932" w:rsidRDefault="005D0932" w:rsidP="005D09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0" w:name="_Hlk158816501"/>
    </w:p>
    <w:p w14:paraId="5504B9BE" w14:textId="77777777" w:rsidR="005D0932" w:rsidRDefault="005D0932" w:rsidP="005D09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9F788FF" w14:textId="26E5B2AF" w:rsidR="00417E8B" w:rsidRPr="005D0932" w:rsidRDefault="00417E8B" w:rsidP="005D093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932">
        <w:rPr>
          <w:rFonts w:ascii="Times New Roman" w:hAnsi="Times New Roman" w:cs="Times New Roman"/>
          <w:b/>
          <w:color w:val="000000"/>
          <w:sz w:val="26"/>
          <w:szCs w:val="26"/>
        </w:rPr>
        <w:t>Министерство науки и высшего образования Российской Федерации</w:t>
      </w:r>
    </w:p>
    <w:p w14:paraId="084F903B" w14:textId="77777777" w:rsidR="00417E8B" w:rsidRPr="005D0932" w:rsidRDefault="00417E8B" w:rsidP="005D093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932">
        <w:rPr>
          <w:rFonts w:ascii="Times New Roman" w:hAnsi="Times New Roman" w:cs="Times New Roman"/>
          <w:b/>
          <w:color w:val="000000"/>
          <w:sz w:val="26"/>
          <w:szCs w:val="26"/>
        </w:rPr>
        <w:t>Федеральное государственное автономное образовательное учреждение</w:t>
      </w:r>
    </w:p>
    <w:p w14:paraId="6F5CE8FE" w14:textId="77777777" w:rsidR="00417E8B" w:rsidRPr="005D0932" w:rsidRDefault="00417E8B" w:rsidP="005D093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932">
        <w:rPr>
          <w:rFonts w:ascii="Times New Roman" w:hAnsi="Times New Roman" w:cs="Times New Roman"/>
          <w:b/>
          <w:color w:val="000000"/>
          <w:sz w:val="26"/>
          <w:szCs w:val="26"/>
        </w:rPr>
        <w:t>высшего образования</w:t>
      </w:r>
    </w:p>
    <w:p w14:paraId="5A635600" w14:textId="77777777" w:rsidR="00417E8B" w:rsidRPr="005D0932" w:rsidRDefault="00417E8B" w:rsidP="005D0932">
      <w:pPr>
        <w:spacing w:after="0" w:line="240" w:lineRule="auto"/>
        <w:jc w:val="center"/>
        <w:rPr>
          <w:rFonts w:ascii="Times New Roman" w:hAnsi="Times New Roman" w:cs="Times New Roman"/>
          <w:sz w:val="0"/>
          <w:szCs w:val="0"/>
        </w:rPr>
      </w:pPr>
      <w:r w:rsidRPr="005D0932">
        <w:rPr>
          <w:rFonts w:ascii="Times New Roman" w:hAnsi="Times New Roman" w:cs="Times New Roman"/>
          <w:b/>
          <w:color w:val="000000"/>
          <w:sz w:val="26"/>
          <w:szCs w:val="26"/>
        </w:rPr>
        <w:t>«Самарский государственный экономический университет»</w:t>
      </w:r>
    </w:p>
    <w:p w14:paraId="2FE73669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</w:p>
    <w:p w14:paraId="541F3003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  <w:b/>
        </w:rPr>
        <w:t>Факультет</w:t>
      </w:r>
      <w:r w:rsidRPr="005D0932">
        <w:rPr>
          <w:rFonts w:ascii="Times New Roman" w:hAnsi="Times New Roman" w:cs="Times New Roman"/>
        </w:rPr>
        <w:t xml:space="preserve"> </w:t>
      </w:r>
      <w:r w:rsidRPr="005D0932">
        <w:rPr>
          <w:rFonts w:ascii="Times New Roman" w:hAnsi="Times New Roman" w:cs="Times New Roman"/>
        </w:rPr>
        <w:tab/>
        <w:t>среднего профессионального и предпрофессионального образования</w:t>
      </w:r>
    </w:p>
    <w:p w14:paraId="4B81C313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</w:p>
    <w:p w14:paraId="4C257D87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  <w:b/>
        </w:rPr>
        <w:t>Кафедра</w:t>
      </w:r>
      <w:r w:rsidRPr="005D0932">
        <w:rPr>
          <w:rFonts w:ascii="Times New Roman" w:hAnsi="Times New Roman" w:cs="Times New Roman"/>
        </w:rPr>
        <w:tab/>
        <w:t xml:space="preserve">факультета среднего профессионального и предпрофессионального      </w:t>
      </w:r>
    </w:p>
    <w:p w14:paraId="554D84C6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</w:rPr>
        <w:t xml:space="preserve">                        образования</w:t>
      </w:r>
    </w:p>
    <w:p w14:paraId="2B539F72" w14:textId="77777777" w:rsidR="00BA3A8A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</w:rPr>
        <w:tab/>
      </w:r>
    </w:p>
    <w:p w14:paraId="489DB7BC" w14:textId="77777777" w:rsidR="00BA3A8A" w:rsidRDefault="00BA3A8A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19EB8CE1" w14:textId="4218B327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</w:rPr>
        <w:t>УТВЕРЖДЕНО</w:t>
      </w:r>
    </w:p>
    <w:p w14:paraId="7C884B42" w14:textId="77777777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</w:rPr>
        <w:t>Ученым советом Университета</w:t>
      </w:r>
    </w:p>
    <w:p w14:paraId="13BC13AC" w14:textId="68DAF78F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A10768">
        <w:rPr>
          <w:rFonts w:ascii="Times New Roman" w:hAnsi="Times New Roman" w:cs="Times New Roman"/>
        </w:rPr>
        <w:t>протокол № 10 от «</w:t>
      </w:r>
      <w:r w:rsidR="00A10768" w:rsidRPr="00A10768">
        <w:rPr>
          <w:rFonts w:ascii="Times New Roman" w:hAnsi="Times New Roman" w:cs="Times New Roman"/>
        </w:rPr>
        <w:t>22</w:t>
      </w:r>
      <w:r w:rsidRPr="00A10768">
        <w:rPr>
          <w:rFonts w:ascii="Times New Roman" w:hAnsi="Times New Roman" w:cs="Times New Roman"/>
        </w:rPr>
        <w:t>» мая 202</w:t>
      </w:r>
      <w:r w:rsidR="00A10768" w:rsidRPr="00A10768">
        <w:rPr>
          <w:rFonts w:ascii="Times New Roman" w:hAnsi="Times New Roman" w:cs="Times New Roman"/>
        </w:rPr>
        <w:t>5</w:t>
      </w:r>
      <w:r w:rsidRPr="00A10768">
        <w:rPr>
          <w:rFonts w:ascii="Times New Roman" w:hAnsi="Times New Roman" w:cs="Times New Roman"/>
        </w:rPr>
        <w:t xml:space="preserve"> г.</w:t>
      </w:r>
    </w:p>
    <w:p w14:paraId="314B6828" w14:textId="77777777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34E782A0" w14:textId="77777777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0B12414E" w14:textId="77777777" w:rsidR="00BA3A8A" w:rsidRDefault="00BA3A8A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19DA0F" w14:textId="77777777" w:rsidR="00BA3A8A" w:rsidRDefault="00BA3A8A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8B0187" w14:textId="56601531" w:rsidR="00417E8B" w:rsidRPr="005D0932" w:rsidRDefault="00417E8B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32">
        <w:rPr>
          <w:rFonts w:ascii="Times New Roman" w:hAnsi="Times New Roman" w:cs="Times New Roman"/>
          <w:b/>
        </w:rPr>
        <w:t>КОМПЛЕКТ ОЦЕНОЧНЫХ МАТЕРИАЛОВ</w:t>
      </w:r>
    </w:p>
    <w:p w14:paraId="5FC663DE" w14:textId="77777777" w:rsidR="00417E8B" w:rsidRPr="005D0932" w:rsidRDefault="00417E8B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58F234F5" w14:textId="013B63C6" w:rsidR="00417E8B" w:rsidRPr="005D0932" w:rsidRDefault="00417E8B" w:rsidP="005D0932">
      <w:pPr>
        <w:tabs>
          <w:tab w:val="left" w:pos="27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768">
        <w:rPr>
          <w:rFonts w:ascii="Times New Roman" w:hAnsi="Times New Roman" w:cs="Times New Roman"/>
        </w:rPr>
        <w:t xml:space="preserve">Наименование </w:t>
      </w:r>
      <w:r w:rsidRPr="00A10768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417E28" w:rsidRPr="00A10768">
        <w:rPr>
          <w:rFonts w:ascii="Times New Roman" w:hAnsi="Times New Roman" w:cs="Times New Roman"/>
          <w:sz w:val="24"/>
          <w:szCs w:val="24"/>
        </w:rPr>
        <w:t>ОП.03 Правовое и документационное</w:t>
      </w:r>
      <w:r w:rsidR="00A10768" w:rsidRPr="00A10768">
        <w:rPr>
          <w:rFonts w:ascii="Times New Roman" w:hAnsi="Times New Roman" w:cs="Times New Roman"/>
          <w:sz w:val="24"/>
          <w:szCs w:val="24"/>
        </w:rPr>
        <w:t xml:space="preserve"> </w:t>
      </w:r>
      <w:r w:rsidR="00417E28" w:rsidRPr="00A10768">
        <w:rPr>
          <w:rFonts w:ascii="Times New Roman" w:hAnsi="Times New Roman" w:cs="Times New Roman"/>
          <w:sz w:val="24"/>
          <w:szCs w:val="24"/>
        </w:rPr>
        <w:t>обеспечение в туризме и</w:t>
      </w:r>
      <w:r w:rsidR="00417E28" w:rsidRPr="00A10768">
        <w:rPr>
          <w:rFonts w:ascii="Times New Roman" w:hAnsi="Times New Roman" w:cs="Times New Roman"/>
          <w:sz w:val="24"/>
          <w:szCs w:val="24"/>
          <w:shd w:val="clear" w:color="auto" w:fill="EBEDF0"/>
        </w:rPr>
        <w:t xml:space="preserve"> </w:t>
      </w:r>
      <w:r w:rsidR="00417E28" w:rsidRPr="00A10768">
        <w:rPr>
          <w:rFonts w:ascii="Times New Roman" w:hAnsi="Times New Roman" w:cs="Times New Roman"/>
          <w:sz w:val="24"/>
          <w:szCs w:val="24"/>
        </w:rPr>
        <w:t>гостеприимстве</w:t>
      </w:r>
    </w:p>
    <w:p w14:paraId="3266B40F" w14:textId="77777777" w:rsidR="00A10768" w:rsidRPr="00A10768" w:rsidRDefault="00A10768" w:rsidP="00A10768">
      <w:pPr>
        <w:tabs>
          <w:tab w:val="left" w:pos="2774"/>
        </w:tabs>
        <w:spacing w:after="0" w:line="240" w:lineRule="auto"/>
        <w:rPr>
          <w:rFonts w:ascii="Times New Roman" w:hAnsi="Times New Roman" w:cs="Times New Roman"/>
        </w:rPr>
      </w:pPr>
      <w:r w:rsidRPr="00A10768">
        <w:rPr>
          <w:rFonts w:ascii="Times New Roman" w:hAnsi="Times New Roman" w:cs="Times New Roman"/>
        </w:rPr>
        <w:t>Специальность 43.02.16 Туризм и гостеприимство</w:t>
      </w:r>
    </w:p>
    <w:p w14:paraId="2916756C" w14:textId="77777777" w:rsidR="00A10768" w:rsidRPr="00A10768" w:rsidRDefault="00A10768" w:rsidP="00A10768">
      <w:pPr>
        <w:tabs>
          <w:tab w:val="left" w:pos="2774"/>
        </w:tabs>
        <w:spacing w:after="0" w:line="240" w:lineRule="auto"/>
        <w:rPr>
          <w:rFonts w:ascii="Times New Roman" w:hAnsi="Times New Roman" w:cs="Times New Roman"/>
        </w:rPr>
      </w:pPr>
      <w:r w:rsidRPr="00A10768">
        <w:rPr>
          <w:rFonts w:ascii="Times New Roman" w:hAnsi="Times New Roman" w:cs="Times New Roman"/>
        </w:rPr>
        <w:t>Программа Туроператорские и турагентские услуги</w:t>
      </w:r>
      <w:r w:rsidRPr="00A10768">
        <w:rPr>
          <w:rFonts w:ascii="Times New Roman" w:hAnsi="Times New Roman" w:cs="Times New Roman"/>
        </w:rPr>
        <w:tab/>
      </w:r>
      <w:r w:rsidRPr="00A10768">
        <w:rPr>
          <w:rFonts w:ascii="Times New Roman" w:hAnsi="Times New Roman" w:cs="Times New Roman"/>
        </w:rPr>
        <w:tab/>
      </w:r>
      <w:r w:rsidRPr="00A10768">
        <w:rPr>
          <w:rFonts w:ascii="Times New Roman" w:hAnsi="Times New Roman" w:cs="Times New Roman"/>
        </w:rPr>
        <w:tab/>
      </w:r>
      <w:r w:rsidRPr="00A10768">
        <w:rPr>
          <w:rFonts w:ascii="Times New Roman" w:hAnsi="Times New Roman" w:cs="Times New Roman"/>
        </w:rPr>
        <w:tab/>
      </w:r>
      <w:r w:rsidRPr="00A10768">
        <w:rPr>
          <w:rFonts w:ascii="Times New Roman" w:hAnsi="Times New Roman" w:cs="Times New Roman"/>
        </w:rPr>
        <w:tab/>
      </w:r>
      <w:r w:rsidRPr="00A10768">
        <w:rPr>
          <w:rFonts w:ascii="Times New Roman" w:hAnsi="Times New Roman" w:cs="Times New Roman"/>
        </w:rPr>
        <w:tab/>
      </w:r>
    </w:p>
    <w:p w14:paraId="2EEBE434" w14:textId="5DA37F22" w:rsidR="00417E8B" w:rsidRPr="005D0932" w:rsidRDefault="00A10768" w:rsidP="00A10768">
      <w:pPr>
        <w:tabs>
          <w:tab w:val="left" w:pos="2774"/>
        </w:tabs>
        <w:spacing w:after="0" w:line="240" w:lineRule="auto"/>
        <w:rPr>
          <w:rFonts w:ascii="Times New Roman" w:hAnsi="Times New Roman" w:cs="Times New Roman"/>
        </w:rPr>
      </w:pPr>
      <w:r w:rsidRPr="00A10768">
        <w:rPr>
          <w:rFonts w:ascii="Times New Roman" w:hAnsi="Times New Roman" w:cs="Times New Roman"/>
        </w:rPr>
        <w:t>Квалификация (степень) выпускника Специалист по туризму и гостеприимству</w:t>
      </w:r>
    </w:p>
    <w:p w14:paraId="4526B308" w14:textId="77777777" w:rsidR="005D0932" w:rsidRDefault="005D0932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C814D87" w14:textId="77777777" w:rsidR="005D0932" w:rsidRDefault="005D0932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7E7D0FBD" w14:textId="3358082F" w:rsidR="005D0932" w:rsidRDefault="005D0932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533EC7BE" w14:textId="2A81A79B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B07A825" w14:textId="7FCA6E2D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3F1B347" w14:textId="3A77793E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473202F" w14:textId="1FA66AB1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E57C3F1" w14:textId="1804E4DF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ECCFD35" w14:textId="691A8496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95D6062" w14:textId="4E476D09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52EDF84" w14:textId="12419E5A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7A649C89" w14:textId="00D63CAB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5E21A34" w14:textId="3E140B91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20C9457" w14:textId="57A39F34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B1F6050" w14:textId="3DBEAF69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575C1A85" w14:textId="0372562F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5460F1D6" w14:textId="262A7164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54CCA37" w14:textId="2DF6855C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566EB0B" w14:textId="3853EFEB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727EBEE" w14:textId="2192CFF8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8413403" w14:textId="1875258B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12DFFCA" w14:textId="3CBACE5C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58B816D" w14:textId="33F122EB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4D54F90" w14:textId="465A1803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957F69F" w14:textId="0E9CE8D6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49D20A0" w14:textId="0AF96D86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DEB6787" w14:textId="6AEF6235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02C7335D" w14:textId="2F0A1788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1357E59" w14:textId="6C3CE0D0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76898C83" w14:textId="77777777" w:rsidR="00A10768" w:rsidRDefault="00A10768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E6A3A95" w14:textId="77777777" w:rsidR="005D0932" w:rsidRDefault="005D0932" w:rsidP="005D0932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F34546D" w14:textId="51ED7CE0" w:rsidR="005D0932" w:rsidRPr="005D0932" w:rsidRDefault="00417E8B" w:rsidP="00BA3A8A">
      <w:pPr>
        <w:tabs>
          <w:tab w:val="left" w:pos="277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D0932">
        <w:rPr>
          <w:rFonts w:ascii="Times New Roman" w:hAnsi="Times New Roman" w:cs="Times New Roman"/>
        </w:rPr>
        <w:t>Самара 202</w:t>
      </w:r>
      <w:r w:rsidR="00BA3A8A">
        <w:rPr>
          <w:rFonts w:ascii="Times New Roman" w:hAnsi="Times New Roman" w:cs="Times New Roman"/>
        </w:rPr>
        <w:t>5</w:t>
      </w:r>
    </w:p>
    <w:p w14:paraId="22FC5A34" w14:textId="77777777" w:rsidR="005D0932" w:rsidRDefault="005D0932" w:rsidP="005D0932">
      <w:pPr>
        <w:spacing w:after="0" w:line="240" w:lineRule="auto"/>
        <w:jc w:val="center"/>
        <w:rPr>
          <w:rFonts w:ascii="Times New Roman" w:hAnsi="Times New Roman" w:cs="Times New Roman"/>
        </w:rPr>
        <w:sectPr w:rsidR="005D0932" w:rsidSect="005D0932">
          <w:pgSz w:w="11906" w:h="16838"/>
          <w:pgMar w:top="567" w:right="567" w:bottom="816" w:left="567" w:header="709" w:footer="709" w:gutter="0"/>
          <w:cols w:space="708"/>
          <w:docGrid w:linePitch="360"/>
        </w:sectPr>
      </w:pPr>
    </w:p>
    <w:p w14:paraId="7444CD3F" w14:textId="77777777" w:rsidR="00417E8B" w:rsidRPr="005D0932" w:rsidRDefault="00417E8B" w:rsidP="005D093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15588" w:type="dxa"/>
        <w:tblLook w:val="0000" w:firstRow="0" w:lastRow="0" w:firstColumn="0" w:lastColumn="0" w:noHBand="0" w:noVBand="0"/>
      </w:tblPr>
      <w:tblGrid>
        <w:gridCol w:w="924"/>
        <w:gridCol w:w="7462"/>
        <w:gridCol w:w="3800"/>
        <w:gridCol w:w="3402"/>
      </w:tblGrid>
      <w:tr w:rsidR="00860CEA" w:rsidRPr="005D0932" w14:paraId="4EF3CAC2" w14:textId="77777777" w:rsidTr="00DC04E4">
        <w:trPr>
          <w:trHeight w:val="640"/>
        </w:trPr>
        <w:tc>
          <w:tcPr>
            <w:tcW w:w="15588" w:type="dxa"/>
            <w:gridSpan w:val="4"/>
          </w:tcPr>
          <w:p w14:paraId="0E82E765" w14:textId="2C945C65" w:rsidR="00860CEA" w:rsidRPr="00A10768" w:rsidRDefault="00A10768" w:rsidP="00DC04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860CEA" w:rsidRPr="005D0932" w14:paraId="4E833BBA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79B64FBC" w14:textId="77777777" w:rsidR="00860CEA" w:rsidRPr="00A10768" w:rsidRDefault="00860CEA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62" w:type="dxa"/>
            <w:shd w:val="clear" w:color="auto" w:fill="auto"/>
            <w:vAlign w:val="center"/>
          </w:tcPr>
          <w:p w14:paraId="621DE8A4" w14:textId="77777777" w:rsidR="00860CEA" w:rsidRPr="00A10768" w:rsidRDefault="00860CEA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3072B378" w14:textId="77777777" w:rsidR="00860CEA" w:rsidRPr="00A10768" w:rsidRDefault="00860CEA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5BDEE8" w14:textId="77777777" w:rsidR="00860CEA" w:rsidRPr="00A10768" w:rsidRDefault="00860CEA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DC04E4" w:rsidRPr="005D0932" w14:paraId="6769AC2E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2EA288BA" w14:textId="0D23F956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62" w:type="dxa"/>
            <w:shd w:val="clear" w:color="auto" w:fill="auto"/>
          </w:tcPr>
          <w:p w14:paraId="684C922F" w14:textId="77777777" w:rsidR="00DC04E4" w:rsidRP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Соглашение между правотворческими субъектами, в результате которого возникает новая норма права, представляет собой:</w:t>
            </w:r>
          </w:p>
          <w:p w14:paraId="5C9105B1" w14:textId="77777777" w:rsidR="00DC04E4" w:rsidRP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А) договор</w:t>
            </w:r>
          </w:p>
          <w:p w14:paraId="4294315D" w14:textId="77777777" w:rsidR="00DC04E4" w:rsidRP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Б) публичная оферта</w:t>
            </w:r>
          </w:p>
          <w:p w14:paraId="4A36A35D" w14:textId="77777777" w:rsidR="00DC04E4" w:rsidRP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В) коммерческое предложение</w:t>
            </w:r>
          </w:p>
          <w:p w14:paraId="2C64046A" w14:textId="2D25F3D0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Д) устное соглашение во время деловой встречи</w:t>
            </w:r>
          </w:p>
        </w:tc>
        <w:tc>
          <w:tcPr>
            <w:tcW w:w="3800" w:type="dxa"/>
            <w:shd w:val="clear" w:color="auto" w:fill="auto"/>
          </w:tcPr>
          <w:p w14:paraId="140A1CDE" w14:textId="45786F32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2" w:type="dxa"/>
            <w:shd w:val="clear" w:color="auto" w:fill="auto"/>
          </w:tcPr>
          <w:p w14:paraId="630239A0" w14:textId="3D2B553A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DC04E4" w:rsidRPr="005D0932" w14:paraId="18F54926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5FEADE9F" w14:textId="114EBD76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62" w:type="dxa"/>
            <w:shd w:val="clear" w:color="auto" w:fill="auto"/>
          </w:tcPr>
          <w:p w14:paraId="350AA99F" w14:textId="77777777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Результатом воздействия на общественные связи в сфере туризма комплекса правовых отраслей являются:</w:t>
            </w:r>
          </w:p>
          <w:p w14:paraId="751A0D81" w14:textId="77777777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А) законы и нормативные акты</w:t>
            </w:r>
          </w:p>
          <w:p w14:paraId="0384F86A" w14:textId="77777777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Б) туристские правоотношения</w:t>
            </w:r>
          </w:p>
          <w:p w14:paraId="1F3AB960" w14:textId="77777777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В) безопасность в туризме</w:t>
            </w:r>
          </w:p>
          <w:p w14:paraId="506B51F4" w14:textId="2AE65A90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Г) обеспечение прав туристов</w:t>
            </w:r>
          </w:p>
        </w:tc>
        <w:tc>
          <w:tcPr>
            <w:tcW w:w="3800" w:type="dxa"/>
            <w:shd w:val="clear" w:color="auto" w:fill="auto"/>
          </w:tcPr>
          <w:p w14:paraId="4033CF76" w14:textId="76432057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402" w:type="dxa"/>
            <w:shd w:val="clear" w:color="auto" w:fill="auto"/>
          </w:tcPr>
          <w:p w14:paraId="1EAAC932" w14:textId="1873D128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DC04E4" w:rsidRPr="005D0932" w14:paraId="63C4002B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765CED4A" w14:textId="5F064D47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62" w:type="dxa"/>
            <w:shd w:val="clear" w:color="auto" w:fill="auto"/>
          </w:tcPr>
          <w:p w14:paraId="2909285B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Деятельность, направленная на упорядочение и совершенствование правовых норм, в том числе предпринимательской деятельности в сфере туризма определяется как:</w:t>
            </w:r>
          </w:p>
          <w:p w14:paraId="5F5DF709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А) систематизация нормативных актов</w:t>
            </w:r>
          </w:p>
          <w:p w14:paraId="32DAF527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Б) стандартизация</w:t>
            </w:r>
          </w:p>
          <w:p w14:paraId="14FBADB1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В) сертификация</w:t>
            </w:r>
          </w:p>
          <w:p w14:paraId="6608164F" w14:textId="16430E95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Г) законотворчество</w:t>
            </w:r>
          </w:p>
        </w:tc>
        <w:tc>
          <w:tcPr>
            <w:tcW w:w="3800" w:type="dxa"/>
            <w:shd w:val="clear" w:color="auto" w:fill="auto"/>
          </w:tcPr>
          <w:p w14:paraId="5F4CBA3A" w14:textId="1B6D0C3F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2" w:type="dxa"/>
            <w:shd w:val="clear" w:color="auto" w:fill="auto"/>
          </w:tcPr>
          <w:p w14:paraId="1D9121A2" w14:textId="3AD59780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DC04E4" w:rsidRPr="005D0932" w14:paraId="1A0B626F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335D7437" w14:textId="407A8508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62" w:type="dxa"/>
            <w:shd w:val="clear" w:color="auto" w:fill="auto"/>
          </w:tcPr>
          <w:p w14:paraId="51EE36E6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Юридические связи между субъектами туристской индустрии и туристами, включая отношения между руководителями организованных туристских групп и туристами относятся к их классификационному признаку:</w:t>
            </w:r>
          </w:p>
          <w:p w14:paraId="3ABCED39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А) виды субъектов туристского права</w:t>
            </w:r>
          </w:p>
          <w:p w14:paraId="7CE56B1C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Б) отраслевая принадлежность норм</w:t>
            </w:r>
          </w:p>
          <w:p w14:paraId="084B1559" w14:textId="77777777" w:rsidR="00DC04E4" w:rsidRPr="00DC04E4" w:rsidRDefault="00DC04E4" w:rsidP="00DC04E4">
            <w:pPr>
              <w:tabs>
                <w:tab w:val="left" w:pos="560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В) основные институты туристского права</w:t>
            </w:r>
          </w:p>
          <w:p w14:paraId="2340331F" w14:textId="437EBAB1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bCs/>
                <w:sz w:val="20"/>
                <w:szCs w:val="20"/>
              </w:rPr>
              <w:t>Г) содержание правоотношений</w:t>
            </w:r>
          </w:p>
        </w:tc>
        <w:tc>
          <w:tcPr>
            <w:tcW w:w="3800" w:type="dxa"/>
            <w:shd w:val="clear" w:color="auto" w:fill="auto"/>
          </w:tcPr>
          <w:p w14:paraId="70F5EBFC" w14:textId="26242D39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2" w:type="dxa"/>
            <w:shd w:val="clear" w:color="auto" w:fill="auto"/>
          </w:tcPr>
          <w:p w14:paraId="256B2230" w14:textId="580C44CA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DC04E4" w:rsidRPr="005D0932" w14:paraId="76858692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6E46B21A" w14:textId="50005768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62" w:type="dxa"/>
            <w:shd w:val="clear" w:color="auto" w:fill="auto"/>
          </w:tcPr>
          <w:p w14:paraId="292B90B3" w14:textId="291E68A8" w:rsidR="00DC04E4" w:rsidRPr="00DC04E4" w:rsidRDefault="00DC04E4" w:rsidP="00DC04E4">
            <w:pPr>
              <w:tabs>
                <w:tab w:val="left" w:pos="567"/>
                <w:tab w:val="left" w:pos="9072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 xml:space="preserve">Неотъемлемый элемент туристской индустрии, под которым в соответствии с ГОСТ Р 51185—20081 понимаются помещения, используемые организациями различных организационно- правовых форм и индивидуальными предпринимателями для предоставления услуг размещения определяется как </w:t>
            </w:r>
          </w:p>
        </w:tc>
        <w:tc>
          <w:tcPr>
            <w:tcW w:w="3800" w:type="dxa"/>
            <w:shd w:val="clear" w:color="auto" w:fill="auto"/>
          </w:tcPr>
          <w:p w14:paraId="075AE33F" w14:textId="6D3738F6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Средства размещения</w:t>
            </w:r>
          </w:p>
        </w:tc>
        <w:tc>
          <w:tcPr>
            <w:tcW w:w="3402" w:type="dxa"/>
            <w:shd w:val="clear" w:color="auto" w:fill="auto"/>
          </w:tcPr>
          <w:p w14:paraId="2E84C203" w14:textId="77777777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Наличие 1 совпадения с ключевыми словами:</w:t>
            </w:r>
          </w:p>
          <w:p w14:paraId="44CC8E8D" w14:textId="3613C67B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Средства размещения /отели/ гостиницы</w:t>
            </w:r>
          </w:p>
        </w:tc>
      </w:tr>
      <w:tr w:rsidR="00DC04E4" w:rsidRPr="005D0932" w14:paraId="486FE01E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7A6E4902" w14:textId="6124F865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62" w:type="dxa"/>
            <w:shd w:val="clear" w:color="auto" w:fill="auto"/>
          </w:tcPr>
          <w:p w14:paraId="73F3D838" w14:textId="387E6CCA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Возможность получить компенсацию за некачественно предоставленные услуги или причиненный вред во время туристической поездки является правом туриста на…</w:t>
            </w:r>
          </w:p>
        </w:tc>
        <w:tc>
          <w:tcPr>
            <w:tcW w:w="3800" w:type="dxa"/>
            <w:shd w:val="clear" w:color="auto" w:fill="auto"/>
          </w:tcPr>
          <w:p w14:paraId="6CBADE58" w14:textId="248C5490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Возмещение ущерба</w:t>
            </w:r>
          </w:p>
        </w:tc>
        <w:tc>
          <w:tcPr>
            <w:tcW w:w="3402" w:type="dxa"/>
            <w:shd w:val="clear" w:color="auto" w:fill="auto"/>
          </w:tcPr>
          <w:p w14:paraId="08E44D52" w14:textId="77777777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Наличие 1 совпадения с ключевыми словами:</w:t>
            </w:r>
          </w:p>
          <w:p w14:paraId="57F0B580" w14:textId="3976FC09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ущерба, компенсация </w:t>
            </w:r>
          </w:p>
        </w:tc>
      </w:tr>
      <w:tr w:rsidR="00DC04E4" w:rsidRPr="005D0932" w14:paraId="18A97CC6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7772DF71" w14:textId="03F5F5D9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62" w:type="dxa"/>
            <w:shd w:val="clear" w:color="auto" w:fill="auto"/>
          </w:tcPr>
          <w:p w14:paraId="0CF2F015" w14:textId="30697FA1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Ресторан "</w:t>
            </w:r>
            <w:proofErr w:type="spellStart"/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Вкусняшка</w:t>
            </w:r>
            <w:proofErr w:type="spellEnd"/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 включил в счет за обслуживание 10% от суммы заказа, не предупредив об этом клиентов заранее. Гражданин Сидоров отказался оплачивать данную сумму, считая ее незаконной. Правомерно ли действие ресторана "</w:t>
            </w:r>
            <w:proofErr w:type="spellStart"/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Вкусняшка</w:t>
            </w:r>
            <w:proofErr w:type="spellEnd"/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"? </w:t>
            </w:r>
          </w:p>
        </w:tc>
        <w:tc>
          <w:tcPr>
            <w:tcW w:w="3800" w:type="dxa"/>
            <w:shd w:val="clear" w:color="auto" w:fill="auto"/>
          </w:tcPr>
          <w:p w14:paraId="5EF11D2F" w14:textId="171A20C8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Действие ресторана неправомерно, если клиенты не были заранее предупреждены о включении платы за обслуживание в счет. </w:t>
            </w:r>
          </w:p>
        </w:tc>
        <w:tc>
          <w:tcPr>
            <w:tcW w:w="3402" w:type="dxa"/>
            <w:shd w:val="clear" w:color="auto" w:fill="auto"/>
          </w:tcPr>
          <w:p w14:paraId="1F3A23A0" w14:textId="77777777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Нет/</w:t>
            </w:r>
          </w:p>
          <w:p w14:paraId="62F97FD2" w14:textId="1475747D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Неправомерно</w:t>
            </w:r>
          </w:p>
        </w:tc>
      </w:tr>
      <w:tr w:rsidR="00DC04E4" w:rsidRPr="005D0932" w14:paraId="5EA1480C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43208421" w14:textId="747BEC9B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62" w:type="dxa"/>
            <w:shd w:val="clear" w:color="auto" w:fill="auto"/>
          </w:tcPr>
          <w:p w14:paraId="5179AD18" w14:textId="5D1AA098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 ресторане "Три пескаря" гражданин Иванов отравился некачественным блюдом. Какое право нарушено у гражданина Иванова?</w:t>
            </w:r>
          </w:p>
        </w:tc>
        <w:tc>
          <w:tcPr>
            <w:tcW w:w="3800" w:type="dxa"/>
            <w:shd w:val="clear" w:color="auto" w:fill="auto"/>
          </w:tcPr>
          <w:p w14:paraId="43F25A05" w14:textId="67CAD61F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Нарушено право на безопасность услуги. </w:t>
            </w:r>
          </w:p>
        </w:tc>
        <w:tc>
          <w:tcPr>
            <w:tcW w:w="3402" w:type="dxa"/>
            <w:shd w:val="clear" w:color="auto" w:fill="auto"/>
          </w:tcPr>
          <w:p w14:paraId="437445A9" w14:textId="744060B0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право на безопасность</w:t>
            </w:r>
          </w:p>
        </w:tc>
      </w:tr>
      <w:tr w:rsidR="00DC04E4" w:rsidRPr="005D0932" w14:paraId="0158C498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2EB0E744" w14:textId="3D64BE54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62" w:type="dxa"/>
            <w:shd w:val="clear" w:color="auto" w:fill="auto"/>
          </w:tcPr>
          <w:p w14:paraId="53A4DFD0" w14:textId="0CE4DA70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Гражданка Сидорова купила путевку на горнолыжный курорт, в которой был указан бесплатный прокат горнолыжного снаряжения. По прибытии на курорт ей сообщили, что прокат является платным. Какое два право нарушено у гражданки Сидоровой?</w:t>
            </w:r>
          </w:p>
        </w:tc>
        <w:tc>
          <w:tcPr>
            <w:tcW w:w="3800" w:type="dxa"/>
            <w:shd w:val="clear" w:color="auto" w:fill="auto"/>
          </w:tcPr>
          <w:p w14:paraId="772B0CAB" w14:textId="0FA17522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Нарушено право на достоверную информацию </w:t>
            </w:r>
          </w:p>
        </w:tc>
        <w:tc>
          <w:tcPr>
            <w:tcW w:w="3402" w:type="dxa"/>
            <w:shd w:val="clear" w:color="auto" w:fill="auto"/>
          </w:tcPr>
          <w:p w14:paraId="499201B8" w14:textId="57DA1EF9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право на достоверную информацию </w:t>
            </w:r>
          </w:p>
        </w:tc>
      </w:tr>
      <w:tr w:rsidR="00DC04E4" w:rsidRPr="005D0932" w14:paraId="7DBFCA61" w14:textId="77777777" w:rsidTr="00DC04E4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924" w:type="dxa"/>
            <w:shd w:val="clear" w:color="auto" w:fill="auto"/>
          </w:tcPr>
          <w:p w14:paraId="0188B3A7" w14:textId="5411987A" w:rsidR="00DC04E4" w:rsidRPr="00DC04E4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462" w:type="dxa"/>
            <w:shd w:val="clear" w:color="auto" w:fill="auto"/>
          </w:tcPr>
          <w:p w14:paraId="7460CEDA" w14:textId="7D7EF128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Гражданин Петров купил экскурсию на автобусе в горы. Во время поездки автобус попал в аварию по вине водителя, и Петров получил травмы. Кто несет ответственность за вред, причиненный здоровью Петрова?</w:t>
            </w:r>
          </w:p>
        </w:tc>
        <w:tc>
          <w:tcPr>
            <w:tcW w:w="3800" w:type="dxa"/>
            <w:shd w:val="clear" w:color="auto" w:fill="auto"/>
          </w:tcPr>
          <w:p w14:paraId="40EC8273" w14:textId="4FBDBB40" w:rsidR="00DC04E4" w:rsidRPr="00DC04E4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Ответственность несет перевозчик (автобусная компания). </w:t>
            </w:r>
          </w:p>
        </w:tc>
        <w:tc>
          <w:tcPr>
            <w:tcW w:w="3402" w:type="dxa"/>
            <w:shd w:val="clear" w:color="auto" w:fill="auto"/>
          </w:tcPr>
          <w:p w14:paraId="7D34AACE" w14:textId="77777777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sz w:val="20"/>
                <w:szCs w:val="20"/>
              </w:rPr>
              <w:t>Наличие 1 совпадения с ключевыми словами:</w:t>
            </w:r>
          </w:p>
          <w:p w14:paraId="4C554188" w14:textId="6889A29C" w:rsidR="00DC04E4" w:rsidRPr="00DC04E4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4E4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перевозчик /автобусная компания /транспортная компания</w:t>
            </w:r>
          </w:p>
        </w:tc>
      </w:tr>
      <w:bookmarkEnd w:id="0"/>
    </w:tbl>
    <w:p w14:paraId="432D5E0E" w14:textId="77777777" w:rsidR="00860CEA" w:rsidRPr="0075722E" w:rsidRDefault="00860CEA" w:rsidP="0075722E"/>
    <w:tbl>
      <w:tblPr>
        <w:tblStyle w:val="a4"/>
        <w:tblW w:w="15402" w:type="dxa"/>
        <w:tblLook w:val="04A0" w:firstRow="1" w:lastRow="0" w:firstColumn="1" w:lastColumn="0" w:noHBand="0" w:noVBand="1"/>
      </w:tblPr>
      <w:tblGrid>
        <w:gridCol w:w="880"/>
        <w:gridCol w:w="8639"/>
        <w:gridCol w:w="2976"/>
        <w:gridCol w:w="2907"/>
      </w:tblGrid>
      <w:tr w:rsidR="00695E7F" w:rsidRPr="00A10768" w14:paraId="6E0DAACF" w14:textId="77777777" w:rsidTr="00DC04E4">
        <w:tc>
          <w:tcPr>
            <w:tcW w:w="15402" w:type="dxa"/>
            <w:gridSpan w:val="4"/>
            <w:shd w:val="clear" w:color="auto" w:fill="auto"/>
          </w:tcPr>
          <w:p w14:paraId="2ED2F4FF" w14:textId="0D2F10A4" w:rsidR="00695E7F" w:rsidRPr="00A10768" w:rsidRDefault="00A10768" w:rsidP="00034E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A1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K</w:t>
            </w:r>
            <w:r w:rsidRPr="00A1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9 </w:t>
            </w: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4678EB" w:rsidRPr="005D0932" w14:paraId="7D463B38" w14:textId="77777777" w:rsidTr="00DC04E4">
        <w:trPr>
          <w:tblHeader/>
        </w:trPr>
        <w:tc>
          <w:tcPr>
            <w:tcW w:w="880" w:type="dxa"/>
            <w:shd w:val="clear" w:color="auto" w:fill="auto"/>
          </w:tcPr>
          <w:p w14:paraId="1D5EAEAD" w14:textId="77777777" w:rsidR="00695E7F" w:rsidRPr="00A10768" w:rsidRDefault="00695E7F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639" w:type="dxa"/>
            <w:shd w:val="clear" w:color="auto" w:fill="auto"/>
          </w:tcPr>
          <w:p w14:paraId="545FF6D7" w14:textId="77777777" w:rsidR="00695E7F" w:rsidRPr="00A10768" w:rsidRDefault="00695E7F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2976" w:type="dxa"/>
            <w:shd w:val="clear" w:color="auto" w:fill="auto"/>
          </w:tcPr>
          <w:p w14:paraId="008D87B3" w14:textId="77777777" w:rsidR="00695E7F" w:rsidRPr="00A10768" w:rsidRDefault="00695E7F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907" w:type="dxa"/>
            <w:shd w:val="clear" w:color="auto" w:fill="auto"/>
          </w:tcPr>
          <w:p w14:paraId="509B9F97" w14:textId="77777777" w:rsidR="00695E7F" w:rsidRPr="00A10768" w:rsidRDefault="00695E7F" w:rsidP="00DC04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DC04E4" w:rsidRPr="005D0932" w14:paraId="2AB5FB96" w14:textId="77777777" w:rsidTr="00DC04E4">
        <w:tc>
          <w:tcPr>
            <w:tcW w:w="880" w:type="dxa"/>
            <w:shd w:val="clear" w:color="auto" w:fill="auto"/>
          </w:tcPr>
          <w:p w14:paraId="0A5AD712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639" w:type="dxa"/>
          </w:tcPr>
          <w:p w14:paraId="02BC75F8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Что из перечисленного НЕ является обязательным элементом договора на оказание туристических услуг?</w:t>
            </w:r>
          </w:p>
          <w:p w14:paraId="13064FA9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А) Срок действия договора</w:t>
            </w:r>
          </w:p>
          <w:p w14:paraId="742AD272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Б) Идентификация сторон</w:t>
            </w:r>
          </w:p>
          <w:p w14:paraId="29D85E45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В) Личное присутствие клиентов</w:t>
            </w:r>
          </w:p>
          <w:p w14:paraId="353882BE" w14:textId="6CA54478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Г) Условия платежа</w:t>
            </w:r>
          </w:p>
        </w:tc>
        <w:tc>
          <w:tcPr>
            <w:tcW w:w="2976" w:type="dxa"/>
          </w:tcPr>
          <w:p w14:paraId="53FC94F4" w14:textId="1C3D4FEE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907" w:type="dxa"/>
          </w:tcPr>
          <w:p w14:paraId="1BEB3DFE" w14:textId="0BB8A556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DC04E4" w:rsidRPr="005D0932" w14:paraId="341CB559" w14:textId="77777777" w:rsidTr="00DC04E4">
        <w:tc>
          <w:tcPr>
            <w:tcW w:w="880" w:type="dxa"/>
            <w:shd w:val="clear" w:color="auto" w:fill="auto"/>
          </w:tcPr>
          <w:p w14:paraId="228179D1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639" w:type="dxa"/>
          </w:tcPr>
          <w:p w14:paraId="5F2F3EC6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Какой из следующих законов регулирует деятельность в сфере туризма в Российской Федерации?</w:t>
            </w:r>
          </w:p>
          <w:p w14:paraId="3288253F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А) Гражданский кодекс</w:t>
            </w:r>
          </w:p>
          <w:p w14:paraId="2C09AA45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Б) Закон о защите прав потребителей</w:t>
            </w:r>
          </w:p>
          <w:p w14:paraId="09D5DE61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В) Федеральный закон "Об основах туристской деятельности в Российской Федерации"</w:t>
            </w:r>
          </w:p>
          <w:p w14:paraId="2B3CE24E" w14:textId="6CC0E363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Г) Уголовный кодекс</w:t>
            </w:r>
          </w:p>
        </w:tc>
        <w:tc>
          <w:tcPr>
            <w:tcW w:w="2976" w:type="dxa"/>
          </w:tcPr>
          <w:p w14:paraId="59C2A573" w14:textId="3AAA62A6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907" w:type="dxa"/>
          </w:tcPr>
          <w:p w14:paraId="1B5201D3" w14:textId="09530351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DC04E4" w:rsidRPr="005D0932" w14:paraId="361118C5" w14:textId="77777777" w:rsidTr="00DC04E4">
        <w:tc>
          <w:tcPr>
            <w:tcW w:w="880" w:type="dxa"/>
            <w:shd w:val="clear" w:color="auto" w:fill="auto"/>
          </w:tcPr>
          <w:p w14:paraId="4C65EBED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639" w:type="dxa"/>
          </w:tcPr>
          <w:p w14:paraId="7A4C74DF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Какой документ является основным для подтверждения несоответствия уровня услуг в гостиничном бизнесе?</w:t>
            </w:r>
          </w:p>
          <w:p w14:paraId="622C96A1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А) Приказ</w:t>
            </w:r>
          </w:p>
          <w:p w14:paraId="639B95FF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Б) Договор</w:t>
            </w:r>
          </w:p>
          <w:p w14:paraId="62D64CF9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В) Счет-фактура</w:t>
            </w:r>
          </w:p>
          <w:p w14:paraId="0F1EE3AA" w14:textId="5253D78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Г) Положение</w:t>
            </w:r>
          </w:p>
        </w:tc>
        <w:tc>
          <w:tcPr>
            <w:tcW w:w="2976" w:type="dxa"/>
          </w:tcPr>
          <w:p w14:paraId="2F10A92E" w14:textId="54F87D66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907" w:type="dxa"/>
          </w:tcPr>
          <w:p w14:paraId="2D371AEF" w14:textId="0F86257D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DC04E4" w:rsidRPr="005D0932" w14:paraId="793B6DB8" w14:textId="77777777" w:rsidTr="00DC04E4">
        <w:tc>
          <w:tcPr>
            <w:tcW w:w="880" w:type="dxa"/>
            <w:shd w:val="clear" w:color="auto" w:fill="auto"/>
          </w:tcPr>
          <w:p w14:paraId="48EFFE28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8639" w:type="dxa"/>
          </w:tcPr>
          <w:p w14:paraId="748C1964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Какой документ должен быть предоставлен при проверке со стороны контролирующих органов в сфере туризма?</w:t>
            </w:r>
          </w:p>
          <w:p w14:paraId="3DB71953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А) Устав предприятия</w:t>
            </w:r>
          </w:p>
          <w:p w14:paraId="345352B4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Б) Договор аренды</w:t>
            </w:r>
          </w:p>
          <w:p w14:paraId="7B989D27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В) Лицензия на осуществление туристической деятельности </w:t>
            </w:r>
          </w:p>
          <w:p w14:paraId="6D06BF40" w14:textId="28D1D23D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Г) Технологическая карта</w:t>
            </w:r>
          </w:p>
        </w:tc>
        <w:tc>
          <w:tcPr>
            <w:tcW w:w="2976" w:type="dxa"/>
          </w:tcPr>
          <w:p w14:paraId="36E3ECD1" w14:textId="5355F56B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907" w:type="dxa"/>
          </w:tcPr>
          <w:p w14:paraId="6100DD6C" w14:textId="711CE5EB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DC04E4" w:rsidRPr="005D0932" w14:paraId="7096A8E8" w14:textId="77777777" w:rsidTr="00DC04E4">
        <w:tc>
          <w:tcPr>
            <w:tcW w:w="880" w:type="dxa"/>
            <w:shd w:val="clear" w:color="auto" w:fill="auto"/>
          </w:tcPr>
          <w:p w14:paraId="77ED24DA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639" w:type="dxa"/>
          </w:tcPr>
          <w:p w14:paraId="12700F2B" w14:textId="23D0DE4E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Какой документ фиксирует обязательства турагентства по предоставлению услуг клиенту?</w:t>
            </w:r>
          </w:p>
        </w:tc>
        <w:tc>
          <w:tcPr>
            <w:tcW w:w="2976" w:type="dxa"/>
          </w:tcPr>
          <w:p w14:paraId="70029CAA" w14:textId="0B444CB2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Договор</w:t>
            </w:r>
          </w:p>
        </w:tc>
        <w:tc>
          <w:tcPr>
            <w:tcW w:w="2907" w:type="dxa"/>
          </w:tcPr>
          <w:p w14:paraId="2F4120DE" w14:textId="4C52A09C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Договор</w:t>
            </w:r>
          </w:p>
        </w:tc>
      </w:tr>
      <w:tr w:rsidR="00DC04E4" w:rsidRPr="005D0932" w14:paraId="75E1BF94" w14:textId="77777777" w:rsidTr="00DC04E4">
        <w:tc>
          <w:tcPr>
            <w:tcW w:w="880" w:type="dxa"/>
            <w:shd w:val="clear" w:color="auto" w:fill="auto"/>
          </w:tcPr>
          <w:p w14:paraId="5EDAB854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8639" w:type="dxa"/>
          </w:tcPr>
          <w:p w14:paraId="6C06C682" w14:textId="22C2FDD6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Какой документ подтверждает получение денежных средств от клиента за услуги?</w:t>
            </w:r>
          </w:p>
        </w:tc>
        <w:tc>
          <w:tcPr>
            <w:tcW w:w="2976" w:type="dxa"/>
          </w:tcPr>
          <w:p w14:paraId="5AFA53C6" w14:textId="24C2D1A3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Чек</w:t>
            </w:r>
          </w:p>
        </w:tc>
        <w:tc>
          <w:tcPr>
            <w:tcW w:w="2907" w:type="dxa"/>
          </w:tcPr>
          <w:p w14:paraId="506CB828" w14:textId="1B144C10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Чек</w:t>
            </w:r>
          </w:p>
        </w:tc>
      </w:tr>
      <w:tr w:rsidR="00DC04E4" w:rsidRPr="005D0932" w14:paraId="791ABCD9" w14:textId="77777777" w:rsidTr="00DC04E4">
        <w:tc>
          <w:tcPr>
            <w:tcW w:w="880" w:type="dxa"/>
            <w:shd w:val="clear" w:color="auto" w:fill="auto"/>
          </w:tcPr>
          <w:p w14:paraId="707F83EE" w14:textId="77777777" w:rsidR="00DC04E4" w:rsidRPr="00A10768" w:rsidRDefault="00DC04E4" w:rsidP="00DC04E4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8639" w:type="dxa"/>
          </w:tcPr>
          <w:p w14:paraId="06E6F887" w14:textId="1FCBAFC4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Какой сертификации подлежат услуги средств размещения и общественного питания?</w:t>
            </w:r>
          </w:p>
        </w:tc>
        <w:tc>
          <w:tcPr>
            <w:tcW w:w="2976" w:type="dxa"/>
          </w:tcPr>
          <w:p w14:paraId="65D90FBC" w14:textId="21154C0E" w:rsidR="00DC04E4" w:rsidRPr="00A10768" w:rsidRDefault="00DC04E4" w:rsidP="00DC04E4">
            <w:pPr>
              <w:tabs>
                <w:tab w:val="left" w:pos="567"/>
                <w:tab w:val="left" w:pos="9072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Добровольной</w:t>
            </w:r>
          </w:p>
        </w:tc>
        <w:tc>
          <w:tcPr>
            <w:tcW w:w="2907" w:type="dxa"/>
          </w:tcPr>
          <w:p w14:paraId="0D5C376A" w14:textId="77777777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Добровольной/</w:t>
            </w:r>
          </w:p>
          <w:p w14:paraId="533D7E15" w14:textId="25C683CC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sz w:val="20"/>
                <w:szCs w:val="20"/>
              </w:rPr>
              <w:t>Добровольной сертификации</w:t>
            </w:r>
          </w:p>
        </w:tc>
      </w:tr>
      <w:tr w:rsidR="00DC04E4" w:rsidRPr="005D0932" w14:paraId="5115270F" w14:textId="77777777" w:rsidTr="00DC04E4">
        <w:tc>
          <w:tcPr>
            <w:tcW w:w="880" w:type="dxa"/>
            <w:shd w:val="clear" w:color="auto" w:fill="auto"/>
          </w:tcPr>
          <w:p w14:paraId="11CBCD24" w14:textId="77777777" w:rsidR="00DC04E4" w:rsidRPr="00A10768" w:rsidRDefault="00DC04E4" w:rsidP="00DC04E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8639" w:type="dxa"/>
          </w:tcPr>
          <w:p w14:paraId="52899EBE" w14:textId="5F61A1FA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Гражданка Петрова забронировала номер в отеле через систему онлайн-бронирования. В условиях бронирования указано, что в случае "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no-show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 отель взимает штраф в размере стоимости одних суток проживания. Что означает термин "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no-show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"?</w:t>
            </w:r>
          </w:p>
        </w:tc>
        <w:tc>
          <w:tcPr>
            <w:tcW w:w="2976" w:type="dxa"/>
          </w:tcPr>
          <w:p w14:paraId="049BAF80" w14:textId="0AB1FF7E" w:rsidR="00DC04E4" w:rsidRPr="00A10768" w:rsidRDefault="00DC04E4" w:rsidP="00DC04E4">
            <w:pPr>
              <w:contextualSpacing/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No-show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 – это неприбытие гостя в отель без предварительного уведомления об отмене бронирования.</w:t>
            </w:r>
          </w:p>
        </w:tc>
        <w:tc>
          <w:tcPr>
            <w:tcW w:w="2907" w:type="dxa"/>
          </w:tcPr>
          <w:p w14:paraId="36ABD5AC" w14:textId="77777777" w:rsid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1 из вариантов ответов:</w:t>
            </w:r>
          </w:p>
          <w:p w14:paraId="63A8781F" w14:textId="7930F39C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неявка / </w:t>
            </w:r>
            <w:r w:rsidRPr="00A22CB0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неприбытие гостя в отель без предварительного уведомления</w:t>
            </w:r>
            <w: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/опоздание</w:t>
            </w:r>
          </w:p>
        </w:tc>
      </w:tr>
      <w:tr w:rsidR="00DC04E4" w:rsidRPr="005D0932" w14:paraId="759B1B25" w14:textId="77777777" w:rsidTr="00DC04E4">
        <w:tc>
          <w:tcPr>
            <w:tcW w:w="880" w:type="dxa"/>
            <w:shd w:val="clear" w:color="auto" w:fill="auto"/>
          </w:tcPr>
          <w:p w14:paraId="33885692" w14:textId="77777777" w:rsidR="00DC04E4" w:rsidRPr="00A10768" w:rsidRDefault="00DC04E4" w:rsidP="00DC04E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8639" w:type="dxa"/>
          </w:tcPr>
          <w:p w14:paraId="106DFD01" w14:textId="72E02C1F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Туристическая компания "Вояж" продаёт пакетные туры, включающие проживание, питание и экскурсии. В рекламном буклете компания указывает, что несёт ответственность за "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force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majeure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 обстоятельства. Что означает этот термин и как он влияет на ответственность компании?</w:t>
            </w:r>
          </w:p>
        </w:tc>
        <w:tc>
          <w:tcPr>
            <w:tcW w:w="2976" w:type="dxa"/>
          </w:tcPr>
          <w:p w14:paraId="668FBA4C" w14:textId="160B3DFA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Force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majeure</w:t>
            </w:r>
            <w:proofErr w:type="spellEnd"/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" – это обстоятельства непреодолимой силы (стихийные бедствия, войны, забастовки), освобождающие компанию от 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lastRenderedPageBreak/>
              <w:t xml:space="preserve">ответственности за неисполнение обязательств. </w:t>
            </w:r>
          </w:p>
        </w:tc>
        <w:tc>
          <w:tcPr>
            <w:tcW w:w="2907" w:type="dxa"/>
          </w:tcPr>
          <w:p w14:paraId="0E26E83D" w14:textId="77777777" w:rsidR="00DC04E4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1 из вариантов ответов:</w:t>
            </w:r>
          </w:p>
          <w:p w14:paraId="05A82C9A" w14:textId="77777777" w:rsidR="00DC04E4" w:rsidRDefault="00DC04E4" w:rsidP="00DC04E4">
            <w:pP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форс-мажор </w:t>
            </w:r>
            <w: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/</w:t>
            </w:r>
          </w:p>
          <w:p w14:paraId="32EAD286" w14:textId="1FC3CB84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обстоятельства непреодолимой силы</w:t>
            </w:r>
          </w:p>
        </w:tc>
      </w:tr>
      <w:tr w:rsidR="00DC04E4" w:rsidRPr="005D0932" w14:paraId="14F92138" w14:textId="77777777" w:rsidTr="00DC04E4">
        <w:tc>
          <w:tcPr>
            <w:tcW w:w="880" w:type="dxa"/>
            <w:shd w:val="clear" w:color="auto" w:fill="auto"/>
          </w:tcPr>
          <w:p w14:paraId="5A6D4AAF" w14:textId="77777777" w:rsidR="00DC04E4" w:rsidRPr="00A10768" w:rsidRDefault="00DC04E4" w:rsidP="00DC04E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8639" w:type="dxa"/>
          </w:tcPr>
          <w:p w14:paraId="3D1864DD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Девушка устраивается на работу в туристическую фирму секретарем-референтом.</w:t>
            </w:r>
          </w:p>
          <w:p w14:paraId="6BE2429B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При приеме на работу руководство фирмы потребовало от нее помимо паспорта, трудовой книжки и диплома справку из женской консультации о том, что она не беременна.</w:t>
            </w:r>
          </w:p>
          <w:p w14:paraId="622229B8" w14:textId="77777777" w:rsidR="00DC04E4" w:rsidRPr="00A22CB0" w:rsidRDefault="00DC04E4" w:rsidP="00DC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Правомерны ли требования руководства фирмы?</w:t>
            </w:r>
          </w:p>
          <w:p w14:paraId="2DD6F950" w14:textId="356349F1" w:rsidR="00DC04E4" w:rsidRPr="00A10768" w:rsidRDefault="00DC04E4" w:rsidP="00DC04E4">
            <w:pPr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</w:tcPr>
          <w:p w14:paraId="2B272E75" w14:textId="5898CE58" w:rsidR="00DC04E4" w:rsidRPr="00A10768" w:rsidRDefault="00DC04E4" w:rsidP="00DC04E4">
            <w:pPr>
              <w:contextualSpacing/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Согласно ТК РФ (ст. 65) «Документы, предъявляемые при заключении трудового договора» такая справка не может быть затребована. Кроме того, запрещено отказывать в заключении трудового договора женщинам по мотивам, связанным с беременностью или наличием детей ст.64</w:t>
            </w:r>
          </w:p>
        </w:tc>
        <w:tc>
          <w:tcPr>
            <w:tcW w:w="2907" w:type="dxa"/>
          </w:tcPr>
          <w:p w14:paraId="192E016B" w14:textId="64150DB6" w:rsidR="00DC04E4" w:rsidRPr="00A10768" w:rsidRDefault="00DC04E4" w:rsidP="00DC04E4">
            <w:pPr>
              <w:jc w:val="center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A22CB0">
              <w:rPr>
                <w:rFonts w:ascii="Times New Roman" w:hAnsi="Times New Roman" w:cs="Times New Roman"/>
                <w:sz w:val="20"/>
                <w:szCs w:val="20"/>
              </w:rPr>
              <w:t>Нет /Не правомерны</w:t>
            </w:r>
          </w:p>
        </w:tc>
      </w:tr>
    </w:tbl>
    <w:p w14:paraId="60363AD4" w14:textId="77777777" w:rsidR="00793DF5" w:rsidRPr="005D0932" w:rsidRDefault="00793DF5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3C8ACCE9" w14:textId="17D06967" w:rsidR="00DC04E4" w:rsidRDefault="00DC04E4" w:rsidP="005D09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1684E30" w14:textId="77777777" w:rsidR="00DC04E4" w:rsidRDefault="00DC04E4" w:rsidP="005D09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3E3D4B9" w14:textId="77777777" w:rsidR="00DC04E4" w:rsidRDefault="00DC04E4" w:rsidP="005D09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7BCC5B" w14:textId="77777777" w:rsidR="00793DF5" w:rsidRPr="005D0932" w:rsidRDefault="00793DF5" w:rsidP="005D09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32">
        <w:rPr>
          <w:rFonts w:ascii="Times New Roman" w:hAnsi="Times New Roman" w:cs="Times New Roman"/>
          <w:b/>
        </w:rPr>
        <w:t>КОМПЛЕКТ ОЦЕНОЧНЫХ СРЕДСТВ ДЛЯ ПРОМЕЖУТОЧНОЙ АТТЕСТАЦИИ</w:t>
      </w:r>
    </w:p>
    <w:p w14:paraId="775B83C4" w14:textId="77777777" w:rsidR="00793DF5" w:rsidRPr="005D0932" w:rsidRDefault="00793DF5" w:rsidP="005D0932">
      <w:pPr>
        <w:tabs>
          <w:tab w:val="left" w:pos="1276"/>
        </w:tabs>
        <w:spacing w:after="0" w:line="240" w:lineRule="auto"/>
        <w:ind w:left="284" w:firstLine="720"/>
        <w:jc w:val="center"/>
        <w:rPr>
          <w:rFonts w:ascii="Times New Roman" w:hAnsi="Times New Roman" w:cs="Times New Roman"/>
          <w:b/>
        </w:rPr>
      </w:pPr>
      <w:r w:rsidRPr="005D0932">
        <w:rPr>
          <w:rFonts w:ascii="Times New Roman" w:hAnsi="Times New Roman" w:cs="Times New Roman"/>
          <w:b/>
        </w:rPr>
        <w:t>Примерные вопросы к экзамену</w:t>
      </w:r>
    </w:p>
    <w:p w14:paraId="0CDAE5B3" w14:textId="76FE9371" w:rsidR="005C5CD2" w:rsidRPr="005D0932" w:rsidRDefault="00793DF5" w:rsidP="005D09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D0932">
        <w:rPr>
          <w:rFonts w:ascii="Times New Roman" w:hAnsi="Times New Roman" w:cs="Times New Roman"/>
          <w:b/>
          <w:i/>
          <w:sz w:val="24"/>
          <w:szCs w:val="24"/>
        </w:rPr>
        <w:t>Контролируемые компетенции –</w:t>
      </w:r>
      <w:r w:rsidR="005C5CD2" w:rsidRPr="005D09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CD2" w:rsidRPr="005D0932">
        <w:rPr>
          <w:rFonts w:ascii="Times New Roman" w:hAnsi="Times New Roman" w:cs="Times New Roman"/>
          <w:sz w:val="24"/>
          <w:szCs w:val="24"/>
        </w:rPr>
        <w:t xml:space="preserve">ОК 03; </w:t>
      </w:r>
      <w:r w:rsidR="005C5CD2" w:rsidRPr="005D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C5CD2" w:rsidRPr="005D093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="005C5CD2" w:rsidRPr="005D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5C5CD2" w:rsidRPr="005D0932">
        <w:rPr>
          <w:rFonts w:ascii="Times New Roman" w:hAnsi="Times New Roman" w:cs="Times New Roman"/>
          <w:sz w:val="24"/>
          <w:szCs w:val="24"/>
        </w:rPr>
        <w:t>.</w:t>
      </w:r>
    </w:p>
    <w:p w14:paraId="65EC8EE9" w14:textId="77777777" w:rsidR="00793DF5" w:rsidRPr="005D0932" w:rsidRDefault="00793DF5" w:rsidP="005D0932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289" w:type="dxa"/>
        <w:tblLook w:val="04A0" w:firstRow="1" w:lastRow="0" w:firstColumn="1" w:lastColumn="0" w:noHBand="0" w:noVBand="1"/>
      </w:tblPr>
      <w:tblGrid>
        <w:gridCol w:w="568"/>
        <w:gridCol w:w="3756"/>
        <w:gridCol w:w="11269"/>
      </w:tblGrid>
      <w:tr w:rsidR="00793DF5" w:rsidRPr="00A10768" w14:paraId="025E35F6" w14:textId="77777777" w:rsidTr="00A10768">
        <w:tc>
          <w:tcPr>
            <w:tcW w:w="568" w:type="dxa"/>
          </w:tcPr>
          <w:p w14:paraId="3F336E6A" w14:textId="77777777" w:rsidR="00793DF5" w:rsidRPr="00A10768" w:rsidRDefault="00793DF5" w:rsidP="00A1076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1076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756" w:type="dxa"/>
          </w:tcPr>
          <w:p w14:paraId="331FB652" w14:textId="77777777" w:rsidR="00793DF5" w:rsidRPr="00A10768" w:rsidRDefault="00793DF5" w:rsidP="00A1076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1076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1269" w:type="dxa"/>
          </w:tcPr>
          <w:p w14:paraId="62A22B26" w14:textId="77777777" w:rsidR="00793DF5" w:rsidRPr="00A10768" w:rsidRDefault="00793DF5" w:rsidP="00A1076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1076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793DF5" w:rsidRPr="00A10768" w14:paraId="7DD1E34A" w14:textId="77777777" w:rsidTr="00A10768">
        <w:trPr>
          <w:trHeight w:val="200"/>
        </w:trPr>
        <w:tc>
          <w:tcPr>
            <w:tcW w:w="568" w:type="dxa"/>
          </w:tcPr>
          <w:p w14:paraId="7348DA15" w14:textId="77777777" w:rsidR="00793DF5" w:rsidRPr="00A10768" w:rsidRDefault="00793DF5" w:rsidP="00A10768">
            <w:pPr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56" w:type="dxa"/>
          </w:tcPr>
          <w:p w14:paraId="4CE34EEB" w14:textId="77777777" w:rsidR="00793DF5" w:rsidRPr="00A10768" w:rsidRDefault="00793DF5" w:rsidP="00A10768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Понятие, значение документов в управлении.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47575E85" w14:textId="0D1C562C" w:rsidR="00793DF5" w:rsidRPr="00A10768" w:rsidRDefault="00A06B1E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Документ – это зафиксированная на материальном носителе информация с реквизитами, позволяющими ее идентифицировать. </w:t>
            </w:r>
            <w:r w:rsidR="008C271C"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Значение: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д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окументы являются основой управления. Они фиксируют управленческие решения, обеспечивают передачу информации, служат доказательством фактов и основой для контроля исполнения. Без документов невозможна координация деятельности, принятие обоснованных решений и эффективное управление.</w:t>
            </w:r>
          </w:p>
        </w:tc>
      </w:tr>
      <w:tr w:rsidR="00793DF5" w:rsidRPr="00A10768" w14:paraId="15B9229D" w14:textId="77777777" w:rsidTr="00A10768">
        <w:tc>
          <w:tcPr>
            <w:tcW w:w="568" w:type="dxa"/>
          </w:tcPr>
          <w:p w14:paraId="780978F4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1E721836" w14:textId="77777777" w:rsidR="00793DF5" w:rsidRPr="00A10768" w:rsidRDefault="00793DF5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Свойства и функции, классификации документов.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1A1794EE" w14:textId="1662875A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Свойства: Объективность, достоверность, полнота, своевременность, юридическая сила.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Функции: Информационная, управленческая, правовая, историческая, коммуникативная. 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Классификации: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п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о юридической силе, по происхождению, по содержанию, по форме, по степени гласности, по срокам хранения и др.</w:t>
            </w:r>
          </w:p>
        </w:tc>
      </w:tr>
      <w:tr w:rsidR="00793DF5" w:rsidRPr="00A10768" w14:paraId="4ACDE5C6" w14:textId="77777777" w:rsidTr="00A10768">
        <w:tc>
          <w:tcPr>
            <w:tcW w:w="568" w:type="dxa"/>
          </w:tcPr>
          <w:p w14:paraId="7A71A4B1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74C81B53" w14:textId="77777777" w:rsidR="00793DF5" w:rsidRPr="00A10768" w:rsidRDefault="00793DF5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Связь документа с основными видами деятельности организации.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3BCD3743" w14:textId="60C67844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Связь документа с основными видами деятельности организации. Документы сопровождают все виды деятельности организации: планирование, организация, контроль, мотивация, учет, анализ. Каждый вид деятельности порождает определенный набор документов.</w:t>
            </w:r>
          </w:p>
        </w:tc>
      </w:tr>
      <w:tr w:rsidR="00793DF5" w:rsidRPr="00A10768" w14:paraId="1B3D0DBA" w14:textId="77777777" w:rsidTr="00A10768">
        <w:trPr>
          <w:trHeight w:val="692"/>
        </w:trPr>
        <w:tc>
          <w:tcPr>
            <w:tcW w:w="568" w:type="dxa"/>
          </w:tcPr>
          <w:p w14:paraId="57F4AE00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60C4245E" w14:textId="77777777" w:rsidR="00793DF5" w:rsidRPr="00A10768" w:rsidRDefault="00793DF5" w:rsidP="00A10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Юридическая сила документа.</w:t>
            </w:r>
          </w:p>
        </w:tc>
        <w:tc>
          <w:tcPr>
            <w:tcW w:w="11269" w:type="dxa"/>
          </w:tcPr>
          <w:p w14:paraId="5FB41957" w14:textId="77777777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Юридическая сила – это свойство документа, сообщенное ему действующим законодательством, компетенцией органа, издавшего документ, и установленным порядком оформления. Юридическая сила определяет возможность использования документа в качестве доказательства.</w:t>
            </w:r>
          </w:p>
        </w:tc>
      </w:tr>
      <w:tr w:rsidR="00793DF5" w:rsidRPr="00A10768" w14:paraId="36BFEE90" w14:textId="77777777" w:rsidTr="00A10768">
        <w:tc>
          <w:tcPr>
            <w:tcW w:w="568" w:type="dxa"/>
          </w:tcPr>
          <w:p w14:paraId="10445A5C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294B4155" w14:textId="77777777" w:rsidR="00793DF5" w:rsidRPr="00A10768" w:rsidRDefault="00793DF5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Цели и задачи регламентирования делопроизводства.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47161F6A" w14:textId="2C915670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Цели: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о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беспечение эффективности и рациональности делопроизводства, унификация и стандартизация процессов, обеспечение сохранности документов.  Задачи: 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р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азработка инструкций по делопроизводству, установление единых правил оформления документов, организация документооборота, контроль за исполнением документов.</w:t>
            </w:r>
          </w:p>
        </w:tc>
      </w:tr>
      <w:tr w:rsidR="00793DF5" w:rsidRPr="00A10768" w14:paraId="48EA953F" w14:textId="77777777" w:rsidTr="00A10768">
        <w:trPr>
          <w:trHeight w:val="701"/>
        </w:trPr>
        <w:tc>
          <w:tcPr>
            <w:tcW w:w="568" w:type="dxa"/>
          </w:tcPr>
          <w:p w14:paraId="7C2FE7F8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26FF92FF" w14:textId="54B6A2D2" w:rsidR="00793DF5" w:rsidRPr="00A10768" w:rsidRDefault="007D7A6C" w:rsidP="00A10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Нормативно-правовые основы делопроизводства в Российской Федерации.</w:t>
            </w:r>
          </w:p>
        </w:tc>
        <w:tc>
          <w:tcPr>
            <w:tcW w:w="11269" w:type="dxa"/>
          </w:tcPr>
          <w:p w14:paraId="35B70293" w14:textId="77777777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Основные нормативные акты: Федеральный закон "Об информации, информационных технологиях и о защите информации", Федеральный закон "Об архивном деле в Российской Федерации", ГОСТы, Инструкции по делопроизводству.</w:t>
            </w:r>
          </w:p>
        </w:tc>
      </w:tr>
      <w:tr w:rsidR="00793DF5" w:rsidRPr="00A10768" w14:paraId="50CFB0CB" w14:textId="77777777" w:rsidTr="00A10768">
        <w:tc>
          <w:tcPr>
            <w:tcW w:w="568" w:type="dxa"/>
          </w:tcPr>
          <w:p w14:paraId="6A6C758A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5DE61F4D" w14:textId="77777777" w:rsidR="00793DF5" w:rsidRPr="00A10768" w:rsidRDefault="007D7A6C" w:rsidP="00A10768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Унификация и государственные стандарты делопроизводства.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604BA397" w14:textId="3D805BE1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Унификация:</w:t>
            </w:r>
            <w:r w:rsid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 п</w:t>
            </w: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риведение документов к единообразной форме и структуре.  Стандарты: ГОСТы, определяющие требования к оформлению документов, бланкам, реквизитам. Унификация и стандартизация упрощают работу с документами, повышают их юридическую силу и облегчают автоматизацию процессов.</w:t>
            </w:r>
          </w:p>
        </w:tc>
      </w:tr>
      <w:tr w:rsidR="00793DF5" w:rsidRPr="00A10768" w14:paraId="1A18E698" w14:textId="77777777" w:rsidTr="00A10768">
        <w:tc>
          <w:tcPr>
            <w:tcW w:w="568" w:type="dxa"/>
          </w:tcPr>
          <w:p w14:paraId="4ABE4CE3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019884F3" w14:textId="473F9A4A" w:rsidR="00793DF5" w:rsidRPr="00A10768" w:rsidRDefault="007D7A6C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Типовой состав реквизитов документов и правила их оформления и расположения</w:t>
            </w:r>
            <w:r w:rsid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69" w:type="dxa"/>
          </w:tcPr>
          <w:p w14:paraId="533101A5" w14:textId="77777777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Реквизиты: наименование организации, дата, регистрационный номер, заголовок к тексту, текст документа, подпись, печать и др. Существуют установленные правила оформления и расположения реквизитов в зависимости от типа документа.</w:t>
            </w:r>
          </w:p>
        </w:tc>
      </w:tr>
      <w:tr w:rsidR="00793DF5" w:rsidRPr="00A10768" w14:paraId="7DFC6D42" w14:textId="77777777" w:rsidTr="00A10768">
        <w:tc>
          <w:tcPr>
            <w:tcW w:w="568" w:type="dxa"/>
          </w:tcPr>
          <w:p w14:paraId="349B5CBF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4741D0C5" w14:textId="6E0ED468" w:rsidR="00793DF5" w:rsidRPr="00A10768" w:rsidRDefault="007D7A6C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Основные этапы составления документов.</w:t>
            </w:r>
          </w:p>
        </w:tc>
        <w:tc>
          <w:tcPr>
            <w:tcW w:w="11269" w:type="dxa"/>
          </w:tcPr>
          <w:p w14:paraId="42F2F70C" w14:textId="77777777" w:rsidR="00793DF5" w:rsidRPr="00A10768" w:rsidRDefault="008C271C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1. Определение цели и задач документа. 2. Сбор и анализ информации. 3. Разработка структуры документа. 4. Написание текста документа. 5. Оформление документа. 6. Согласование и утверждение (при необходимости).</w:t>
            </w:r>
          </w:p>
        </w:tc>
      </w:tr>
      <w:tr w:rsidR="00793DF5" w:rsidRPr="00A10768" w14:paraId="002B829D" w14:textId="77777777" w:rsidTr="00A10768">
        <w:tc>
          <w:tcPr>
            <w:tcW w:w="568" w:type="dxa"/>
          </w:tcPr>
          <w:p w14:paraId="6398DDDA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7A83F1FF" w14:textId="49F79D94" w:rsidR="00793DF5" w:rsidRPr="00A10768" w:rsidRDefault="007D7A6C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Порядок оформления, регистрации, утверждения, согласования, постановки печати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  <w:t>и подписи разных типов документов.</w:t>
            </w:r>
          </w:p>
        </w:tc>
        <w:tc>
          <w:tcPr>
            <w:tcW w:w="11269" w:type="dxa"/>
          </w:tcPr>
          <w:p w14:paraId="32E7C2DE" w14:textId="540BFC26" w:rsidR="00793DF5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Порядок оформления, регистрации, утверждения, согласования, постановки печати и подписи разных типов документов. Существуют разные процедуры в зависимости от типа документа (приказ, распоряжение, письмо, акт и т.д.).</w:t>
            </w:r>
          </w:p>
        </w:tc>
      </w:tr>
      <w:tr w:rsidR="00793DF5" w:rsidRPr="00A10768" w14:paraId="4718572C" w14:textId="77777777" w:rsidTr="00A10768">
        <w:tc>
          <w:tcPr>
            <w:tcW w:w="568" w:type="dxa"/>
          </w:tcPr>
          <w:p w14:paraId="203E6AD9" w14:textId="77777777" w:rsidR="00793DF5" w:rsidRPr="00A10768" w:rsidRDefault="00793DF5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1595C7F3" w14:textId="77777777" w:rsidR="00793DF5" w:rsidRPr="00A10768" w:rsidRDefault="007D7A6C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Исполнение и контроль документа.</w:t>
            </w:r>
          </w:p>
        </w:tc>
        <w:tc>
          <w:tcPr>
            <w:tcW w:w="11269" w:type="dxa"/>
          </w:tcPr>
          <w:p w14:paraId="2E247139" w14:textId="77777777" w:rsidR="00793DF5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Исполнение документа – выполнение поручений, содержащихся в документе. Контроль исполнения – проверка своевременности и полноты исполнения. </w:t>
            </w:r>
          </w:p>
        </w:tc>
      </w:tr>
      <w:tr w:rsidR="007D7A6C" w:rsidRPr="00A10768" w14:paraId="7B50341B" w14:textId="77777777" w:rsidTr="00A10768">
        <w:tc>
          <w:tcPr>
            <w:tcW w:w="568" w:type="dxa"/>
          </w:tcPr>
          <w:p w14:paraId="0BD5070F" w14:textId="77777777" w:rsidR="007D7A6C" w:rsidRPr="00A10768" w:rsidRDefault="007D7A6C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067C7649" w14:textId="7F999124" w:rsidR="007D7A6C" w:rsidRPr="00A10768" w:rsidRDefault="007D7A6C" w:rsidP="00A10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Документооборот турфирмы и его составляющие</w:t>
            </w:r>
            <w:r w:rsid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69" w:type="dxa"/>
          </w:tcPr>
          <w:p w14:paraId="6FD28BF5" w14:textId="77777777" w:rsidR="007D7A6C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Движение документов в организации с момента создания или получения до завершения исполнения или отправки. Составляющие: входящие документы, исходящие документы, внутренние документы.</w:t>
            </w:r>
          </w:p>
        </w:tc>
      </w:tr>
      <w:tr w:rsidR="007D7A6C" w:rsidRPr="00A10768" w14:paraId="4BF32A4B" w14:textId="77777777" w:rsidTr="00A10768">
        <w:tc>
          <w:tcPr>
            <w:tcW w:w="568" w:type="dxa"/>
          </w:tcPr>
          <w:p w14:paraId="2EEC95CC" w14:textId="77777777" w:rsidR="007D7A6C" w:rsidRPr="00A10768" w:rsidRDefault="007D7A6C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453B8FF2" w14:textId="77777777" w:rsidR="007D7A6C" w:rsidRPr="00A10768" w:rsidRDefault="007D7A6C" w:rsidP="00A1076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Хранение и уничтожение документов.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190E12C7" w14:textId="77777777" w:rsidR="007D7A6C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Документы хранятся в соответствии со сроками, установленными номенклатурой дел. По истечении сроков хранения документы, не имеющие ценности, уничтожаются. </w:t>
            </w:r>
          </w:p>
        </w:tc>
      </w:tr>
      <w:tr w:rsidR="00A06B1E" w:rsidRPr="00A10768" w14:paraId="363DF519" w14:textId="77777777" w:rsidTr="00A10768">
        <w:tc>
          <w:tcPr>
            <w:tcW w:w="568" w:type="dxa"/>
          </w:tcPr>
          <w:p w14:paraId="0744BF45" w14:textId="77777777" w:rsidR="00A06B1E" w:rsidRPr="00A10768" w:rsidRDefault="00A06B1E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736A649F" w14:textId="7CF24F1E" w:rsidR="00A06B1E" w:rsidRPr="00A10768" w:rsidRDefault="00A06B1E" w:rsidP="00A1076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Работа с персональными данными клиентов и сотрудников.</w:t>
            </w: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br/>
            </w:r>
          </w:p>
        </w:tc>
        <w:tc>
          <w:tcPr>
            <w:tcW w:w="11269" w:type="dxa"/>
          </w:tcPr>
          <w:p w14:paraId="53A32E8F" w14:textId="0B077FDE" w:rsidR="00A06B1E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Работа с персональными данными клиентов и сотрудников. Соблюдение требований Федерального закона "О персональных данных". Получение согласия на обработку данных, обеспечение безопасности данных, соблюдение прав субъектов персональных данных.</w:t>
            </w:r>
          </w:p>
        </w:tc>
      </w:tr>
      <w:tr w:rsidR="007D7A6C" w:rsidRPr="00A10768" w14:paraId="57F701FC" w14:textId="77777777" w:rsidTr="00A10768">
        <w:tc>
          <w:tcPr>
            <w:tcW w:w="568" w:type="dxa"/>
          </w:tcPr>
          <w:p w14:paraId="07035B0E" w14:textId="77777777" w:rsidR="007D7A6C" w:rsidRPr="00A10768" w:rsidRDefault="007D7A6C" w:rsidP="00A1076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14:paraId="6B3575E1" w14:textId="3E541C2D" w:rsidR="007D7A6C" w:rsidRPr="00A10768" w:rsidRDefault="00A06B1E" w:rsidP="00A10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Безопасность электронного документооборота</w:t>
            </w:r>
            <w:r w:rsidR="00A10768">
              <w:rPr>
                <w:rFonts w:ascii="Times New Roman" w:eastAsia="Times New Roman" w:hAnsi="Times New Roman" w:cs="Times New Roman"/>
                <w:color w:val="2C2D2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69" w:type="dxa"/>
          </w:tcPr>
          <w:p w14:paraId="7CF82D83" w14:textId="77777777" w:rsidR="007D7A6C" w:rsidRPr="00A10768" w:rsidRDefault="00DB32BD" w:rsidP="00A107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10768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Защита от несанкционированного доступа, вирусов, утечек информации. Использование средств шифрования, антивирусного программного обеспечения, систем контроля доступа.</w:t>
            </w:r>
          </w:p>
        </w:tc>
      </w:tr>
    </w:tbl>
    <w:p w14:paraId="21CBF57D" w14:textId="77777777" w:rsidR="00BA3A8A" w:rsidRPr="005D0932" w:rsidRDefault="00793DF5" w:rsidP="00BA3A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32">
        <w:rPr>
          <w:rFonts w:ascii="Times New Roman" w:hAnsi="Times New Roman" w:cs="Times New Roman"/>
          <w:sz w:val="24"/>
          <w:szCs w:val="24"/>
        </w:rPr>
        <w:br w:type="page"/>
      </w:r>
      <w:r w:rsidR="00BA3A8A" w:rsidRPr="005D0932">
        <w:rPr>
          <w:rFonts w:ascii="Times New Roman" w:hAnsi="Times New Roman" w:cs="Times New Roman"/>
          <w:b/>
        </w:rPr>
        <w:lastRenderedPageBreak/>
        <w:t>Критерии и шкалы оценивания промежуточной аттестации</w:t>
      </w:r>
    </w:p>
    <w:p w14:paraId="289580F9" w14:textId="77777777" w:rsidR="00BA3A8A" w:rsidRPr="005D0932" w:rsidRDefault="00BA3A8A" w:rsidP="00BA3A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D0932">
        <w:rPr>
          <w:rFonts w:ascii="Times New Roman" w:hAnsi="Times New Roman" w:cs="Times New Roman"/>
          <w:b/>
        </w:rPr>
        <w:t>Шкала и критерии оценки (экзамен)</w:t>
      </w:r>
    </w:p>
    <w:p w14:paraId="0A818BA7" w14:textId="77777777" w:rsidR="00BA3A8A" w:rsidRPr="005D0932" w:rsidRDefault="00BA3A8A" w:rsidP="00BA3A8A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26D74C2D" w14:textId="77777777" w:rsidR="00BA3A8A" w:rsidRPr="005D0932" w:rsidRDefault="00BA3A8A" w:rsidP="00BA3A8A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BA3A8A" w:rsidRPr="005D0932" w14:paraId="72352A3C" w14:textId="77777777" w:rsidTr="0039221D">
        <w:trPr>
          <w:trHeight w:val="277"/>
          <w:jc w:val="center"/>
        </w:trPr>
        <w:tc>
          <w:tcPr>
            <w:tcW w:w="3959" w:type="dxa"/>
          </w:tcPr>
          <w:p w14:paraId="2C923144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64256656"/>
            <w:r w:rsidRPr="005D0932">
              <w:rPr>
                <w:rFonts w:ascii="Times New Roman" w:hAnsi="Times New Roman" w:cs="Times New Roman"/>
                <w:b/>
              </w:rPr>
              <w:t>Отлично</w:t>
            </w:r>
          </w:p>
        </w:tc>
        <w:tc>
          <w:tcPr>
            <w:tcW w:w="3969" w:type="dxa"/>
          </w:tcPr>
          <w:p w14:paraId="7F78CC26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32">
              <w:rPr>
                <w:rFonts w:ascii="Times New Roman" w:hAnsi="Times New Roman" w:cs="Times New Roman"/>
                <w:b/>
              </w:rPr>
              <w:t>Хорошо</w:t>
            </w:r>
          </w:p>
        </w:tc>
        <w:tc>
          <w:tcPr>
            <w:tcW w:w="3828" w:type="dxa"/>
          </w:tcPr>
          <w:p w14:paraId="583CD4D3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32">
              <w:rPr>
                <w:rFonts w:ascii="Times New Roman" w:hAnsi="Times New Roman" w:cs="Times New Roman"/>
                <w:b/>
              </w:rPr>
              <w:t>Удовлетворительно</w:t>
            </w:r>
          </w:p>
        </w:tc>
        <w:tc>
          <w:tcPr>
            <w:tcW w:w="3260" w:type="dxa"/>
          </w:tcPr>
          <w:p w14:paraId="30BD88C8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32">
              <w:rPr>
                <w:rFonts w:ascii="Times New Roman" w:hAnsi="Times New Roman" w:cs="Times New Roman"/>
                <w:b/>
              </w:rPr>
              <w:t>Неудовлетворительно</w:t>
            </w:r>
          </w:p>
        </w:tc>
      </w:tr>
      <w:tr w:rsidR="00BA3A8A" w:rsidRPr="005D0932" w14:paraId="2EBD3CBA" w14:textId="77777777" w:rsidTr="0039221D">
        <w:trPr>
          <w:trHeight w:val="830"/>
          <w:jc w:val="center"/>
        </w:trPr>
        <w:tc>
          <w:tcPr>
            <w:tcW w:w="3959" w:type="dxa"/>
          </w:tcPr>
          <w:p w14:paraId="7CA227DE" w14:textId="77777777" w:rsidR="00BA3A8A" w:rsidRPr="005D0932" w:rsidRDefault="00BA3A8A" w:rsidP="0039221D">
            <w:pPr>
              <w:numPr>
                <w:ilvl w:val="0"/>
                <w:numId w:val="9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Полно раскрыто содержание </w:t>
            </w:r>
            <w:r w:rsidRPr="005D0932">
              <w:rPr>
                <w:rFonts w:ascii="Times New Roman" w:hAnsi="Times New Roman" w:cs="Times New Roman"/>
                <w:spacing w:val="-3"/>
              </w:rPr>
              <w:t xml:space="preserve">вопросов </w:t>
            </w:r>
            <w:r w:rsidRPr="005D0932">
              <w:rPr>
                <w:rFonts w:ascii="Times New Roman" w:hAnsi="Times New Roman" w:cs="Times New Roman"/>
              </w:rPr>
              <w:t>билета.</w:t>
            </w:r>
          </w:p>
          <w:p w14:paraId="73E07B63" w14:textId="77777777" w:rsidR="00BA3A8A" w:rsidRPr="005D0932" w:rsidRDefault="00BA3A8A" w:rsidP="0039221D">
            <w:pPr>
              <w:numPr>
                <w:ilvl w:val="0"/>
                <w:numId w:val="9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Материал </w:t>
            </w:r>
            <w:r w:rsidRPr="005D0932">
              <w:rPr>
                <w:rFonts w:ascii="Times New Roman" w:hAnsi="Times New Roman" w:cs="Times New Roman"/>
                <w:spacing w:val="-3"/>
              </w:rPr>
              <w:t xml:space="preserve">изложен </w:t>
            </w:r>
            <w:r w:rsidRPr="005D0932">
              <w:rPr>
                <w:rFonts w:ascii="Times New Roman" w:hAnsi="Times New Roman" w:cs="Times New Roman"/>
              </w:rPr>
              <w:t>грамотно, в</w:t>
            </w:r>
          </w:p>
          <w:p w14:paraId="05EA7C08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определенной логической</w:t>
            </w:r>
          </w:p>
          <w:p w14:paraId="0FA4E426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последовательности, правильно используется терминология.</w:t>
            </w:r>
          </w:p>
          <w:p w14:paraId="43D143D8" w14:textId="77777777" w:rsidR="00BA3A8A" w:rsidRPr="005D0932" w:rsidRDefault="00BA3A8A" w:rsidP="0039221D">
            <w:pPr>
              <w:numPr>
                <w:ilvl w:val="0"/>
                <w:numId w:val="9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4E249E98" w14:textId="77777777" w:rsidR="00BA3A8A" w:rsidRPr="005D0932" w:rsidRDefault="00BA3A8A" w:rsidP="0039221D">
            <w:pPr>
              <w:numPr>
                <w:ilvl w:val="0"/>
                <w:numId w:val="9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  <w:spacing w:val="-1"/>
              </w:rPr>
              <w:t xml:space="preserve">Продемонстрировано </w:t>
            </w:r>
            <w:r w:rsidRPr="005D0932">
              <w:rPr>
                <w:rFonts w:ascii="Times New Roman" w:hAnsi="Times New Roman" w:cs="Times New Roman"/>
              </w:rPr>
              <w:t>усвоение ранее изученных сопутствующих вопросов, сформированность умений и знаний.</w:t>
            </w:r>
          </w:p>
          <w:p w14:paraId="6DE500FC" w14:textId="77777777" w:rsidR="00BA3A8A" w:rsidRPr="005D0932" w:rsidRDefault="00BA3A8A" w:rsidP="0039221D">
            <w:pPr>
              <w:numPr>
                <w:ilvl w:val="0"/>
                <w:numId w:val="9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0563C69A" w14:textId="77777777" w:rsidR="00BA3A8A" w:rsidRPr="005D0932" w:rsidRDefault="00BA3A8A" w:rsidP="0039221D">
            <w:pPr>
              <w:numPr>
                <w:ilvl w:val="0"/>
                <w:numId w:val="10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 Ответ удовлетворяет </w:t>
            </w:r>
            <w:r w:rsidRPr="005D0932">
              <w:rPr>
                <w:rFonts w:ascii="Times New Roman" w:hAnsi="Times New Roman" w:cs="Times New Roman"/>
                <w:spacing w:val="-12"/>
              </w:rPr>
              <w:t xml:space="preserve">в </w:t>
            </w:r>
            <w:r w:rsidRPr="005D0932">
              <w:rPr>
                <w:rFonts w:ascii="Times New Roman" w:hAnsi="Times New Roman" w:cs="Times New Roman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5FC6A995" w14:textId="77777777" w:rsidR="00BA3A8A" w:rsidRPr="005D0932" w:rsidRDefault="00BA3A8A" w:rsidP="0039221D">
            <w:pPr>
              <w:numPr>
                <w:ilvl w:val="0"/>
                <w:numId w:val="10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 Опущены один </w:t>
            </w:r>
            <w:r w:rsidRPr="005D0932">
              <w:rPr>
                <w:rFonts w:ascii="Times New Roman" w:hAnsi="Times New Roman" w:cs="Times New Roman"/>
                <w:spacing w:val="-13"/>
              </w:rPr>
              <w:t xml:space="preserve">- </w:t>
            </w:r>
            <w:r w:rsidRPr="005D0932">
              <w:rPr>
                <w:rFonts w:ascii="Times New Roman" w:hAnsi="Times New Roman" w:cs="Times New Roman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63649656" w14:textId="77777777" w:rsidR="00BA3A8A" w:rsidRPr="005D0932" w:rsidRDefault="00BA3A8A" w:rsidP="0039221D">
            <w:pPr>
              <w:numPr>
                <w:ilvl w:val="0"/>
                <w:numId w:val="10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 Допущены </w:t>
            </w:r>
            <w:r w:rsidRPr="005D0932">
              <w:rPr>
                <w:rFonts w:ascii="Times New Roman" w:hAnsi="Times New Roman" w:cs="Times New Roman"/>
                <w:spacing w:val="-3"/>
              </w:rPr>
              <w:t xml:space="preserve">ошибка </w:t>
            </w:r>
            <w:r w:rsidRPr="005D0932">
              <w:rPr>
                <w:rFonts w:ascii="Times New Roman" w:hAnsi="Times New Roman" w:cs="Times New Roman"/>
              </w:rPr>
              <w:t>или более двух</w:t>
            </w:r>
          </w:p>
          <w:p w14:paraId="24E85FF3" w14:textId="77777777" w:rsidR="00BA3A8A" w:rsidRPr="005D0932" w:rsidRDefault="00BA3A8A" w:rsidP="0039221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01B5A6AD" w14:textId="77777777" w:rsidR="00BA3A8A" w:rsidRPr="005D0932" w:rsidRDefault="00BA3A8A" w:rsidP="0039221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30C7F392" w14:textId="77777777" w:rsidR="00BA3A8A" w:rsidRPr="005D0932" w:rsidRDefault="00BA3A8A" w:rsidP="0039221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01D7EEC7" w14:textId="77777777" w:rsidR="00BA3A8A" w:rsidRPr="005D0932" w:rsidRDefault="00BA3A8A" w:rsidP="0039221D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53EFFE64" w14:textId="77777777" w:rsidR="00BA3A8A" w:rsidRPr="005D0932" w:rsidRDefault="00BA3A8A" w:rsidP="0039221D">
            <w:pPr>
              <w:numPr>
                <w:ilvl w:val="0"/>
                <w:numId w:val="12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Содержание материала нераскрыто.</w:t>
            </w:r>
          </w:p>
          <w:p w14:paraId="38FF21B7" w14:textId="77777777" w:rsidR="00BA3A8A" w:rsidRPr="005D0932" w:rsidRDefault="00BA3A8A" w:rsidP="0039221D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5D0932">
              <w:rPr>
                <w:rFonts w:ascii="Times New Roman" w:hAnsi="Times New Roman" w:cs="Times New Roman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2CCF7DD8" w14:textId="77777777" w:rsidR="00BA3A8A" w:rsidRPr="005D0932" w:rsidRDefault="00BA3A8A" w:rsidP="00BA3A8A">
      <w:pPr>
        <w:tabs>
          <w:tab w:val="left" w:pos="277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2F1B8BE1" w14:textId="77777777" w:rsidR="00BA3A8A" w:rsidRPr="005D0932" w:rsidRDefault="00BA3A8A" w:rsidP="00BA3A8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3A140314" w14:textId="5D28E5A0" w:rsidR="00793DF5" w:rsidRDefault="00793DF5" w:rsidP="005D09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04FE1082" w14:textId="77777777" w:rsidR="00BA3A8A" w:rsidRPr="005D0932" w:rsidRDefault="00BA3A8A" w:rsidP="005D09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73BF0" w14:textId="77777777" w:rsidR="00793DF5" w:rsidRPr="005D0932" w:rsidRDefault="00793DF5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65035395" w14:textId="77777777" w:rsidR="00793DF5" w:rsidRPr="005D0932" w:rsidRDefault="00793DF5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4BAA5C76" w14:textId="77777777" w:rsidR="00793DF5" w:rsidRPr="005D0932" w:rsidRDefault="00793DF5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61A9F2D5" w14:textId="77777777" w:rsidR="00793DF5" w:rsidRPr="005D0932" w:rsidRDefault="00793DF5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p w14:paraId="4FD5B8A9" w14:textId="77777777" w:rsidR="00417E28" w:rsidRPr="005D0932" w:rsidRDefault="00417E28" w:rsidP="005D0932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</w:rPr>
      </w:pPr>
    </w:p>
    <w:sectPr w:rsidR="00417E28" w:rsidRPr="005D0932" w:rsidSect="000E719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171AC3A4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EF6A91"/>
    <w:multiLevelType w:val="multilevel"/>
    <w:tmpl w:val="153058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536E7E"/>
    <w:multiLevelType w:val="hybridMultilevel"/>
    <w:tmpl w:val="FA927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0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1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2" w15:restartNumberingAfterBreak="0">
    <w:nsid w:val="3A725CD5"/>
    <w:multiLevelType w:val="hybridMultilevel"/>
    <w:tmpl w:val="08D2C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4" w15:restartNumberingAfterBreak="0">
    <w:nsid w:val="548247C0"/>
    <w:multiLevelType w:val="multilevel"/>
    <w:tmpl w:val="88EEAD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C31E4"/>
    <w:multiLevelType w:val="multilevel"/>
    <w:tmpl w:val="44AAB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007C2B"/>
    <w:multiLevelType w:val="multilevel"/>
    <w:tmpl w:val="9E549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17"/>
  </w:num>
  <w:num w:numId="9">
    <w:abstractNumId w:val="11"/>
  </w:num>
  <w:num w:numId="10">
    <w:abstractNumId w:val="9"/>
  </w:num>
  <w:num w:numId="11">
    <w:abstractNumId w:val="13"/>
  </w:num>
  <w:num w:numId="12">
    <w:abstractNumId w:val="10"/>
  </w:num>
  <w:num w:numId="13">
    <w:abstractNumId w:val="7"/>
  </w:num>
  <w:num w:numId="14">
    <w:abstractNumId w:val="14"/>
  </w:num>
  <w:num w:numId="15">
    <w:abstractNumId w:val="16"/>
  </w:num>
  <w:num w:numId="16">
    <w:abstractNumId w:val="15"/>
  </w:num>
  <w:num w:numId="17">
    <w:abstractNumId w:val="8"/>
  </w:num>
  <w:num w:numId="1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76"/>
    <w:rsid w:val="000037C7"/>
    <w:rsid w:val="000057D2"/>
    <w:rsid w:val="000238BD"/>
    <w:rsid w:val="00027E9D"/>
    <w:rsid w:val="00034E93"/>
    <w:rsid w:val="00077E4A"/>
    <w:rsid w:val="0008084F"/>
    <w:rsid w:val="000A3A4A"/>
    <w:rsid w:val="000A65FE"/>
    <w:rsid w:val="000D15C1"/>
    <w:rsid w:val="000E719E"/>
    <w:rsid w:val="0010782B"/>
    <w:rsid w:val="001217E9"/>
    <w:rsid w:val="00140BF3"/>
    <w:rsid w:val="00165BE4"/>
    <w:rsid w:val="00166C2E"/>
    <w:rsid w:val="00173D88"/>
    <w:rsid w:val="00181DEE"/>
    <w:rsid w:val="00183FE6"/>
    <w:rsid w:val="00186D33"/>
    <w:rsid w:val="00194F14"/>
    <w:rsid w:val="00197C14"/>
    <w:rsid w:val="001A5C6D"/>
    <w:rsid w:val="001C5C11"/>
    <w:rsid w:val="001F57A2"/>
    <w:rsid w:val="001F7753"/>
    <w:rsid w:val="002005F2"/>
    <w:rsid w:val="00215C17"/>
    <w:rsid w:val="00262BE1"/>
    <w:rsid w:val="002A2B4A"/>
    <w:rsid w:val="002B08FB"/>
    <w:rsid w:val="002B2FCD"/>
    <w:rsid w:val="002C67DC"/>
    <w:rsid w:val="002D10F3"/>
    <w:rsid w:val="002E3AC0"/>
    <w:rsid w:val="002E76EF"/>
    <w:rsid w:val="002F2DDA"/>
    <w:rsid w:val="00320E0B"/>
    <w:rsid w:val="0033139D"/>
    <w:rsid w:val="003419CA"/>
    <w:rsid w:val="00364970"/>
    <w:rsid w:val="00377364"/>
    <w:rsid w:val="00383F35"/>
    <w:rsid w:val="003B0087"/>
    <w:rsid w:val="003C38C5"/>
    <w:rsid w:val="003F6997"/>
    <w:rsid w:val="003F76B7"/>
    <w:rsid w:val="00407905"/>
    <w:rsid w:val="00417E28"/>
    <w:rsid w:val="00417E8B"/>
    <w:rsid w:val="004678EB"/>
    <w:rsid w:val="0047478F"/>
    <w:rsid w:val="0048798F"/>
    <w:rsid w:val="004C30B7"/>
    <w:rsid w:val="004F178B"/>
    <w:rsid w:val="004F597E"/>
    <w:rsid w:val="00525052"/>
    <w:rsid w:val="00540AE2"/>
    <w:rsid w:val="00561BF2"/>
    <w:rsid w:val="00586ECC"/>
    <w:rsid w:val="005B49F7"/>
    <w:rsid w:val="005C5CD2"/>
    <w:rsid w:val="005D0932"/>
    <w:rsid w:val="00604239"/>
    <w:rsid w:val="00671FDC"/>
    <w:rsid w:val="00683C87"/>
    <w:rsid w:val="00695E7F"/>
    <w:rsid w:val="006D4545"/>
    <w:rsid w:val="006D75C0"/>
    <w:rsid w:val="006E0CF9"/>
    <w:rsid w:val="006E5047"/>
    <w:rsid w:val="00720EEE"/>
    <w:rsid w:val="00722F21"/>
    <w:rsid w:val="0075722E"/>
    <w:rsid w:val="00760AFD"/>
    <w:rsid w:val="00775CD6"/>
    <w:rsid w:val="00793DF5"/>
    <w:rsid w:val="007C25A4"/>
    <w:rsid w:val="007C405E"/>
    <w:rsid w:val="007D7A6C"/>
    <w:rsid w:val="00805076"/>
    <w:rsid w:val="00810738"/>
    <w:rsid w:val="00810B44"/>
    <w:rsid w:val="00856B06"/>
    <w:rsid w:val="00860CEA"/>
    <w:rsid w:val="00865425"/>
    <w:rsid w:val="008C271C"/>
    <w:rsid w:val="008D2D2A"/>
    <w:rsid w:val="008F7A30"/>
    <w:rsid w:val="00925E76"/>
    <w:rsid w:val="0093637A"/>
    <w:rsid w:val="00943A46"/>
    <w:rsid w:val="00956624"/>
    <w:rsid w:val="00960439"/>
    <w:rsid w:val="009878CA"/>
    <w:rsid w:val="009A11C5"/>
    <w:rsid w:val="009C3182"/>
    <w:rsid w:val="009C3219"/>
    <w:rsid w:val="00A00FD1"/>
    <w:rsid w:val="00A06B1E"/>
    <w:rsid w:val="00A10768"/>
    <w:rsid w:val="00A36436"/>
    <w:rsid w:val="00A4257C"/>
    <w:rsid w:val="00A7418D"/>
    <w:rsid w:val="00AA42A4"/>
    <w:rsid w:val="00AA5ECC"/>
    <w:rsid w:val="00AF2292"/>
    <w:rsid w:val="00B03730"/>
    <w:rsid w:val="00B55755"/>
    <w:rsid w:val="00B80F81"/>
    <w:rsid w:val="00B82D99"/>
    <w:rsid w:val="00B85C7D"/>
    <w:rsid w:val="00BA3A8A"/>
    <w:rsid w:val="00BE3AE6"/>
    <w:rsid w:val="00C22445"/>
    <w:rsid w:val="00C533CA"/>
    <w:rsid w:val="00C64445"/>
    <w:rsid w:val="00C97519"/>
    <w:rsid w:val="00CA5129"/>
    <w:rsid w:val="00CC2FE7"/>
    <w:rsid w:val="00CC3979"/>
    <w:rsid w:val="00CC3C41"/>
    <w:rsid w:val="00CE7D3E"/>
    <w:rsid w:val="00D2142A"/>
    <w:rsid w:val="00D26587"/>
    <w:rsid w:val="00D87B39"/>
    <w:rsid w:val="00D95232"/>
    <w:rsid w:val="00DB32BD"/>
    <w:rsid w:val="00DC04E4"/>
    <w:rsid w:val="00DC3DF6"/>
    <w:rsid w:val="00DC6DD9"/>
    <w:rsid w:val="00DE7075"/>
    <w:rsid w:val="00DF6F9F"/>
    <w:rsid w:val="00E34EAE"/>
    <w:rsid w:val="00E44920"/>
    <w:rsid w:val="00E62EE9"/>
    <w:rsid w:val="00E85F04"/>
    <w:rsid w:val="00E97A97"/>
    <w:rsid w:val="00EA769E"/>
    <w:rsid w:val="00F3305B"/>
    <w:rsid w:val="00F561CC"/>
    <w:rsid w:val="00F65BB4"/>
    <w:rsid w:val="00FB5958"/>
    <w:rsid w:val="00FD1AA9"/>
    <w:rsid w:val="00FD486A"/>
    <w:rsid w:val="00FD4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E13F"/>
  <w15:docId w15:val="{0F4CFCC6-8CD3-4942-A8CA-86103B5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A5C6D"/>
  </w:style>
  <w:style w:type="paragraph" w:styleId="11">
    <w:name w:val="heading 1"/>
    <w:basedOn w:val="a0"/>
    <w:next w:val="a0"/>
    <w:link w:val="110"/>
    <w:uiPriority w:val="9"/>
    <w:qFormat/>
    <w:rsid w:val="009878CA"/>
    <w:pPr>
      <w:keepNext/>
      <w:keepLines/>
      <w:spacing w:before="240" w:after="0"/>
      <w:outlineLvl w:val="0"/>
    </w:pPr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unhideWhenUsed/>
    <w:qFormat/>
    <w:rsid w:val="009878CA"/>
    <w:pPr>
      <w:keepNext/>
      <w:keepLines/>
      <w:spacing w:before="4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unhideWhenUsed/>
    <w:qFormat/>
    <w:rsid w:val="009878CA"/>
    <w:pPr>
      <w:keepNext/>
      <w:keepLines/>
      <w:spacing w:before="4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styleId="4">
    <w:name w:val="heading 4"/>
    <w:basedOn w:val="a0"/>
    <w:next w:val="a0"/>
    <w:link w:val="41"/>
    <w:uiPriority w:val="9"/>
    <w:unhideWhenUsed/>
    <w:qFormat/>
    <w:rsid w:val="009878CA"/>
    <w:pPr>
      <w:keepNext/>
      <w:keepLines/>
      <w:spacing w:before="4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78CA"/>
    <w:pPr>
      <w:keepNext/>
      <w:keepLines/>
      <w:spacing w:before="4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878CA"/>
    <w:pPr>
      <w:keepNext/>
      <w:keepLines/>
      <w:spacing w:before="4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878CA"/>
    <w:pPr>
      <w:keepNext/>
      <w:keepLines/>
      <w:spacing w:before="4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878CA"/>
    <w:pPr>
      <w:keepNext/>
      <w:keepLines/>
      <w:spacing w:before="4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878CA"/>
    <w:pPr>
      <w:keepNext/>
      <w:keepLines/>
      <w:spacing w:before="4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7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E719E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0E719E"/>
    <w:pPr>
      <w:ind w:left="720"/>
      <w:contextualSpacing/>
    </w:pPr>
  </w:style>
  <w:style w:type="character" w:customStyle="1" w:styleId="12">
    <w:name w:val="Гиперссылка1"/>
    <w:basedOn w:val="a1"/>
    <w:uiPriority w:val="99"/>
    <w:unhideWhenUsed/>
    <w:rsid w:val="001C5C11"/>
    <w:rPr>
      <w:color w:val="0000FF"/>
      <w:u w:val="single"/>
    </w:rPr>
  </w:style>
  <w:style w:type="character" w:customStyle="1" w:styleId="a7">
    <w:name w:val="Основной текст_"/>
    <w:basedOn w:val="a1"/>
    <w:link w:val="13"/>
    <w:rsid w:val="001C5C11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7"/>
    <w:rsid w:val="001C5C1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9">
    <w:name w:val="Font Style29"/>
    <w:basedOn w:val="a1"/>
    <w:uiPriority w:val="99"/>
    <w:rsid w:val="001C5C11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sid w:val="001C5C11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8">
    <w:name w:val="Font Style28"/>
    <w:basedOn w:val="a1"/>
    <w:uiPriority w:val="99"/>
    <w:rsid w:val="001C5C11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7">
    <w:name w:val="Font Style27"/>
    <w:basedOn w:val="a1"/>
    <w:uiPriority w:val="99"/>
    <w:rsid w:val="001C5C1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sid w:val="001C5C11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rsid w:val="001C5C11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1C5C11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9">
    <w:name w:val="Style19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2">
    <w:name w:val="Style22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4">
    <w:name w:val="Style24"/>
    <w:basedOn w:val="a0"/>
    <w:uiPriority w:val="99"/>
    <w:rsid w:val="001C5C11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1C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type-strong">
    <w:name w:val="-type-strong"/>
    <w:basedOn w:val="a1"/>
    <w:rsid w:val="001C5C11"/>
  </w:style>
  <w:style w:type="paragraph" w:styleId="HTML">
    <w:name w:val="HTML Preformatted"/>
    <w:basedOn w:val="a0"/>
    <w:link w:val="HTML0"/>
    <w:uiPriority w:val="99"/>
    <w:semiHidden/>
    <w:unhideWhenUsed/>
    <w:rsid w:val="001C5C1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C5C11"/>
    <w:rPr>
      <w:rFonts w:ascii="Consolas" w:hAnsi="Consolas"/>
      <w:sz w:val="20"/>
      <w:szCs w:val="20"/>
    </w:rPr>
  </w:style>
  <w:style w:type="character" w:styleId="a9">
    <w:name w:val="Hyperlink"/>
    <w:basedOn w:val="a1"/>
    <w:uiPriority w:val="99"/>
    <w:semiHidden/>
    <w:unhideWhenUsed/>
    <w:rsid w:val="001C5C11"/>
    <w:rPr>
      <w:color w:val="0563C1" w:themeColor="hyperlink"/>
      <w:u w:val="single"/>
    </w:rPr>
  </w:style>
  <w:style w:type="paragraph" w:customStyle="1" w:styleId="111">
    <w:name w:val="Заголовок 11"/>
    <w:basedOn w:val="a0"/>
    <w:next w:val="a0"/>
    <w:uiPriority w:val="9"/>
    <w:qFormat/>
    <w:rsid w:val="009878CA"/>
    <w:pPr>
      <w:keepNext/>
      <w:keepLines/>
      <w:spacing w:before="480" w:after="0" w:line="276" w:lineRule="auto"/>
      <w:outlineLvl w:val="0"/>
    </w:pPr>
    <w:rPr>
      <w:rFonts w:ascii="Calibri" w:eastAsia="MS Gothic" w:hAnsi="Calibri" w:cs="Times New Roman"/>
      <w:b/>
      <w:bCs/>
      <w:color w:val="365F91"/>
      <w:sz w:val="28"/>
      <w:szCs w:val="28"/>
      <w:lang w:val="en-US"/>
    </w:rPr>
  </w:style>
  <w:style w:type="paragraph" w:customStyle="1" w:styleId="212">
    <w:name w:val="Заголовок 21"/>
    <w:basedOn w:val="a0"/>
    <w:next w:val="a0"/>
    <w:uiPriority w:val="9"/>
    <w:unhideWhenUsed/>
    <w:qFormat/>
    <w:rsid w:val="009878CA"/>
    <w:pPr>
      <w:keepNext/>
      <w:keepLines/>
      <w:spacing w:before="200" w:after="0" w:line="276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2">
    <w:name w:val="Заголовок 31"/>
    <w:basedOn w:val="a0"/>
    <w:next w:val="a0"/>
    <w:uiPriority w:val="9"/>
    <w:unhideWhenUsed/>
    <w:qFormat/>
    <w:rsid w:val="009878CA"/>
    <w:pPr>
      <w:keepNext/>
      <w:keepLines/>
      <w:spacing w:before="200" w:after="0" w:line="276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410">
    <w:name w:val="Заголовок 41"/>
    <w:basedOn w:val="a0"/>
    <w:next w:val="a0"/>
    <w:uiPriority w:val="9"/>
    <w:unhideWhenUsed/>
    <w:qFormat/>
    <w:rsid w:val="009878CA"/>
    <w:pPr>
      <w:keepNext/>
      <w:keepLines/>
      <w:spacing w:before="200" w:after="0" w:line="276" w:lineRule="auto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9878CA"/>
    <w:pPr>
      <w:keepNext/>
      <w:keepLines/>
      <w:spacing w:before="200" w:after="0" w:line="276" w:lineRule="auto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9878CA"/>
    <w:pPr>
      <w:keepNext/>
      <w:keepLines/>
      <w:spacing w:before="200" w:after="0" w:line="276" w:lineRule="auto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9878CA"/>
    <w:pPr>
      <w:keepNext/>
      <w:keepLines/>
      <w:spacing w:before="200" w:after="0" w:line="276" w:lineRule="auto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9878CA"/>
    <w:pPr>
      <w:keepNext/>
      <w:keepLines/>
      <w:spacing w:before="200" w:after="0" w:line="276" w:lineRule="auto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9878CA"/>
    <w:pPr>
      <w:keepNext/>
      <w:keepLines/>
      <w:spacing w:before="200" w:after="0" w:line="276" w:lineRule="auto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4">
    <w:name w:val="Нет списка1"/>
    <w:next w:val="a3"/>
    <w:uiPriority w:val="99"/>
    <w:semiHidden/>
    <w:unhideWhenUsed/>
    <w:rsid w:val="009878CA"/>
  </w:style>
  <w:style w:type="character" w:customStyle="1" w:styleId="15">
    <w:name w:val="Заголовок 1 Знак"/>
    <w:basedOn w:val="a1"/>
    <w:uiPriority w:val="9"/>
    <w:rsid w:val="009878CA"/>
    <w:rPr>
      <w:rFonts w:ascii="Calibri" w:eastAsia="MS Gothic" w:hAnsi="Calibri" w:cs="Times New Roman"/>
      <w:color w:val="365F91"/>
      <w:sz w:val="32"/>
      <w:szCs w:val="32"/>
    </w:rPr>
  </w:style>
  <w:style w:type="character" w:customStyle="1" w:styleId="20">
    <w:name w:val="Заголовок 2 Знак"/>
    <w:basedOn w:val="a1"/>
    <w:uiPriority w:val="9"/>
    <w:semiHidden/>
    <w:rsid w:val="009878CA"/>
    <w:rPr>
      <w:rFonts w:ascii="Calibri" w:eastAsia="MS Gothic" w:hAnsi="Calibri" w:cs="Times New Roman"/>
      <w:color w:val="365F91"/>
      <w:sz w:val="26"/>
      <w:szCs w:val="26"/>
    </w:rPr>
  </w:style>
  <w:style w:type="character" w:customStyle="1" w:styleId="30">
    <w:name w:val="Заголовок 3 Знак"/>
    <w:basedOn w:val="a1"/>
    <w:uiPriority w:val="9"/>
    <w:semiHidden/>
    <w:qFormat/>
    <w:rsid w:val="009878CA"/>
    <w:rPr>
      <w:rFonts w:ascii="Calibri" w:eastAsia="MS Gothic" w:hAnsi="Calibri" w:cs="Times New Roman"/>
      <w:color w:val="243F60"/>
      <w:sz w:val="24"/>
      <w:szCs w:val="24"/>
    </w:rPr>
  </w:style>
  <w:style w:type="character" w:customStyle="1" w:styleId="40">
    <w:name w:val="Заголовок 4 Знак"/>
    <w:basedOn w:val="a1"/>
    <w:uiPriority w:val="9"/>
    <w:semiHidden/>
    <w:qFormat/>
    <w:rsid w:val="009878CA"/>
    <w:rPr>
      <w:rFonts w:ascii="Calibri" w:eastAsia="MS Gothic" w:hAnsi="Calibri" w:cs="Times New Roman"/>
      <w:i/>
      <w:iCs/>
      <w:color w:val="365F91"/>
    </w:rPr>
  </w:style>
  <w:style w:type="character" w:customStyle="1" w:styleId="50">
    <w:name w:val="Заголовок 5 Знак"/>
    <w:basedOn w:val="a1"/>
    <w:link w:val="5"/>
    <w:uiPriority w:val="9"/>
    <w:semiHidden/>
    <w:rsid w:val="009878CA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9878CA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9878CA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9878CA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878CA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6">
    <w:name w:val="Верхний колонтитул1"/>
    <w:basedOn w:val="a0"/>
    <w:next w:val="aa"/>
    <w:link w:val="ab"/>
    <w:uiPriority w:val="99"/>
    <w:unhideWhenUsed/>
    <w:rsid w:val="00987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16"/>
    <w:uiPriority w:val="99"/>
    <w:rsid w:val="009878CA"/>
  </w:style>
  <w:style w:type="paragraph" w:customStyle="1" w:styleId="17">
    <w:name w:val="Нижний колонтитул1"/>
    <w:basedOn w:val="a0"/>
    <w:next w:val="ac"/>
    <w:link w:val="ad"/>
    <w:uiPriority w:val="99"/>
    <w:unhideWhenUsed/>
    <w:rsid w:val="00987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17"/>
    <w:uiPriority w:val="99"/>
    <w:rsid w:val="009878CA"/>
  </w:style>
  <w:style w:type="character" w:customStyle="1" w:styleId="110">
    <w:name w:val="Заголовок 1 Знак1"/>
    <w:basedOn w:val="a1"/>
    <w:link w:val="11"/>
    <w:uiPriority w:val="9"/>
    <w:rsid w:val="009878CA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sid w:val="009878CA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sid w:val="009878CA"/>
    <w:rPr>
      <w:rFonts w:ascii="Calibri" w:eastAsia="MS Gothic" w:hAnsi="Calibri" w:cs="Times New Roman"/>
      <w:b/>
      <w:bCs/>
      <w:color w:val="4F81BD"/>
    </w:rPr>
  </w:style>
  <w:style w:type="paragraph" w:customStyle="1" w:styleId="18">
    <w:name w:val="Заголовок1"/>
    <w:basedOn w:val="a0"/>
    <w:next w:val="a0"/>
    <w:uiPriority w:val="10"/>
    <w:qFormat/>
    <w:rsid w:val="009878CA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1"/>
    <w:link w:val="af"/>
    <w:uiPriority w:val="10"/>
    <w:rsid w:val="009878CA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9">
    <w:name w:val="Подзаголовок1"/>
    <w:basedOn w:val="a0"/>
    <w:next w:val="a0"/>
    <w:uiPriority w:val="11"/>
    <w:qFormat/>
    <w:rsid w:val="009878CA"/>
    <w:pPr>
      <w:numPr>
        <w:ilvl w:val="1"/>
      </w:numPr>
      <w:spacing w:after="200" w:line="276" w:lineRule="auto"/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1"/>
    <w:link w:val="af1"/>
    <w:uiPriority w:val="11"/>
    <w:rsid w:val="009878CA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2">
    <w:name w:val="Основной текст2"/>
    <w:basedOn w:val="a0"/>
    <w:next w:val="af2"/>
    <w:link w:val="af3"/>
    <w:uiPriority w:val="99"/>
    <w:unhideWhenUsed/>
    <w:rsid w:val="009878CA"/>
    <w:pPr>
      <w:spacing w:after="120" w:line="276" w:lineRule="auto"/>
    </w:pPr>
  </w:style>
  <w:style w:type="character" w:customStyle="1" w:styleId="af3">
    <w:name w:val="Основной текст Знак"/>
    <w:basedOn w:val="a1"/>
    <w:link w:val="22"/>
    <w:uiPriority w:val="99"/>
    <w:rsid w:val="009878CA"/>
  </w:style>
  <w:style w:type="paragraph" w:customStyle="1" w:styleId="213">
    <w:name w:val="Основной текст 21"/>
    <w:basedOn w:val="a0"/>
    <w:next w:val="23"/>
    <w:link w:val="24"/>
    <w:uiPriority w:val="99"/>
    <w:unhideWhenUsed/>
    <w:rsid w:val="009878C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13"/>
    <w:uiPriority w:val="99"/>
    <w:rsid w:val="009878CA"/>
  </w:style>
  <w:style w:type="paragraph" w:customStyle="1" w:styleId="313">
    <w:name w:val="Основной текст 31"/>
    <w:basedOn w:val="a0"/>
    <w:next w:val="32"/>
    <w:link w:val="33"/>
    <w:uiPriority w:val="99"/>
    <w:unhideWhenUsed/>
    <w:rsid w:val="009878CA"/>
    <w:pPr>
      <w:spacing w:after="120" w:line="276" w:lineRule="auto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13"/>
    <w:uiPriority w:val="99"/>
    <w:rsid w:val="009878CA"/>
    <w:rPr>
      <w:sz w:val="16"/>
      <w:szCs w:val="16"/>
    </w:rPr>
  </w:style>
  <w:style w:type="paragraph" w:customStyle="1" w:styleId="1a">
    <w:name w:val="Список1"/>
    <w:basedOn w:val="a0"/>
    <w:next w:val="af4"/>
    <w:uiPriority w:val="99"/>
    <w:unhideWhenUsed/>
    <w:rsid w:val="009878CA"/>
    <w:pPr>
      <w:spacing w:after="200" w:line="276" w:lineRule="auto"/>
      <w:ind w:left="360" w:hanging="360"/>
      <w:contextualSpacing/>
    </w:pPr>
    <w:rPr>
      <w:rFonts w:eastAsia="MS Mincho"/>
      <w:lang w:val="en-US"/>
    </w:rPr>
  </w:style>
  <w:style w:type="paragraph" w:customStyle="1" w:styleId="214">
    <w:name w:val="Список 21"/>
    <w:basedOn w:val="a0"/>
    <w:next w:val="25"/>
    <w:uiPriority w:val="99"/>
    <w:unhideWhenUsed/>
    <w:rsid w:val="009878CA"/>
    <w:pPr>
      <w:spacing w:after="200" w:line="276" w:lineRule="auto"/>
      <w:ind w:left="720" w:hanging="360"/>
      <w:contextualSpacing/>
    </w:pPr>
    <w:rPr>
      <w:rFonts w:eastAsia="MS Mincho"/>
      <w:lang w:val="en-US"/>
    </w:rPr>
  </w:style>
  <w:style w:type="paragraph" w:customStyle="1" w:styleId="314">
    <w:name w:val="Список 31"/>
    <w:basedOn w:val="a0"/>
    <w:next w:val="34"/>
    <w:uiPriority w:val="99"/>
    <w:unhideWhenUsed/>
    <w:rsid w:val="009878CA"/>
    <w:pPr>
      <w:spacing w:after="200" w:line="276" w:lineRule="auto"/>
      <w:ind w:left="1080" w:hanging="360"/>
      <w:contextualSpacing/>
    </w:pPr>
    <w:rPr>
      <w:rFonts w:eastAsia="MS Mincho"/>
      <w:lang w:val="en-US"/>
    </w:rPr>
  </w:style>
  <w:style w:type="paragraph" w:customStyle="1" w:styleId="10">
    <w:name w:val="Маркированный список1"/>
    <w:basedOn w:val="a0"/>
    <w:next w:val="af5"/>
    <w:uiPriority w:val="99"/>
    <w:unhideWhenUsed/>
    <w:rsid w:val="009878CA"/>
    <w:pPr>
      <w:numPr>
        <w:numId w:val="1"/>
      </w:numPr>
      <w:tabs>
        <w:tab w:val="clear" w:pos="360"/>
      </w:tabs>
      <w:spacing w:after="200" w:line="276" w:lineRule="auto"/>
      <w:ind w:left="720"/>
      <w:contextualSpacing/>
    </w:pPr>
    <w:rPr>
      <w:rFonts w:eastAsia="MS Mincho"/>
      <w:lang w:val="en-US"/>
    </w:rPr>
  </w:style>
  <w:style w:type="paragraph" w:customStyle="1" w:styleId="210">
    <w:name w:val="Маркированный список 21"/>
    <w:basedOn w:val="a0"/>
    <w:next w:val="26"/>
    <w:uiPriority w:val="99"/>
    <w:unhideWhenUsed/>
    <w:rsid w:val="009878CA"/>
    <w:pPr>
      <w:numPr>
        <w:numId w:val="2"/>
      </w:numPr>
      <w:tabs>
        <w:tab w:val="clear" w:pos="720"/>
      </w:tabs>
      <w:spacing w:after="200" w:line="276" w:lineRule="auto"/>
      <w:contextualSpacing/>
    </w:pPr>
    <w:rPr>
      <w:rFonts w:eastAsia="MS Mincho"/>
      <w:lang w:val="en-US"/>
    </w:rPr>
  </w:style>
  <w:style w:type="paragraph" w:customStyle="1" w:styleId="310">
    <w:name w:val="Маркированный список 31"/>
    <w:basedOn w:val="a0"/>
    <w:next w:val="35"/>
    <w:uiPriority w:val="99"/>
    <w:unhideWhenUsed/>
    <w:rsid w:val="009878CA"/>
    <w:pPr>
      <w:numPr>
        <w:numId w:val="3"/>
      </w:numPr>
      <w:tabs>
        <w:tab w:val="clear" w:pos="1080"/>
      </w:tabs>
      <w:spacing w:after="200" w:line="276" w:lineRule="auto"/>
      <w:ind w:left="720"/>
      <w:contextualSpacing/>
    </w:pPr>
    <w:rPr>
      <w:rFonts w:eastAsia="MS Mincho"/>
      <w:lang w:val="en-US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9878CA"/>
    <w:pPr>
      <w:numPr>
        <w:numId w:val="5"/>
      </w:numPr>
      <w:tabs>
        <w:tab w:val="clear" w:pos="360"/>
      </w:tabs>
      <w:spacing w:after="200" w:line="276" w:lineRule="auto"/>
      <w:ind w:left="720"/>
      <w:contextualSpacing/>
    </w:pPr>
    <w:rPr>
      <w:rFonts w:eastAsia="MS Mincho"/>
      <w:lang w:val="en-US"/>
    </w:rPr>
  </w:style>
  <w:style w:type="paragraph" w:customStyle="1" w:styleId="21">
    <w:name w:val="Нумерованный список 21"/>
    <w:basedOn w:val="a0"/>
    <w:next w:val="27"/>
    <w:uiPriority w:val="99"/>
    <w:unhideWhenUsed/>
    <w:rsid w:val="009878CA"/>
    <w:pPr>
      <w:numPr>
        <w:numId w:val="6"/>
      </w:numPr>
      <w:tabs>
        <w:tab w:val="clear" w:pos="720"/>
      </w:tabs>
      <w:spacing w:after="200" w:line="276" w:lineRule="auto"/>
      <w:contextualSpacing/>
    </w:pPr>
    <w:rPr>
      <w:rFonts w:eastAsia="MS Mincho"/>
      <w:lang w:val="en-US"/>
    </w:rPr>
  </w:style>
  <w:style w:type="paragraph" w:customStyle="1" w:styleId="31">
    <w:name w:val="Нумерованный список 31"/>
    <w:basedOn w:val="a0"/>
    <w:next w:val="36"/>
    <w:uiPriority w:val="99"/>
    <w:unhideWhenUsed/>
    <w:rsid w:val="009878CA"/>
    <w:pPr>
      <w:numPr>
        <w:numId w:val="7"/>
      </w:numPr>
      <w:tabs>
        <w:tab w:val="clear" w:pos="1080"/>
      </w:tabs>
      <w:spacing w:after="200" w:line="276" w:lineRule="auto"/>
      <w:ind w:left="720"/>
      <w:contextualSpacing/>
    </w:pPr>
    <w:rPr>
      <w:rFonts w:eastAsia="MS Mincho"/>
      <w:lang w:val="en-US"/>
    </w:rPr>
  </w:style>
  <w:style w:type="paragraph" w:customStyle="1" w:styleId="1b">
    <w:name w:val="Продолжение списка1"/>
    <w:basedOn w:val="a0"/>
    <w:next w:val="af6"/>
    <w:uiPriority w:val="99"/>
    <w:unhideWhenUsed/>
    <w:rsid w:val="009878CA"/>
    <w:pPr>
      <w:spacing w:after="120" w:line="276" w:lineRule="auto"/>
      <w:ind w:left="360"/>
      <w:contextualSpacing/>
    </w:pPr>
    <w:rPr>
      <w:rFonts w:eastAsia="MS Mincho"/>
      <w:lang w:val="en-US"/>
    </w:rPr>
  </w:style>
  <w:style w:type="paragraph" w:customStyle="1" w:styleId="215">
    <w:name w:val="Продолжение списка 21"/>
    <w:basedOn w:val="a0"/>
    <w:next w:val="28"/>
    <w:uiPriority w:val="99"/>
    <w:unhideWhenUsed/>
    <w:rsid w:val="009878CA"/>
    <w:pPr>
      <w:spacing w:after="120" w:line="276" w:lineRule="auto"/>
      <w:ind w:left="720"/>
      <w:contextualSpacing/>
    </w:pPr>
    <w:rPr>
      <w:rFonts w:eastAsia="MS Mincho"/>
      <w:lang w:val="en-US"/>
    </w:rPr>
  </w:style>
  <w:style w:type="paragraph" w:customStyle="1" w:styleId="315">
    <w:name w:val="Продолжение списка 31"/>
    <w:basedOn w:val="a0"/>
    <w:next w:val="37"/>
    <w:uiPriority w:val="99"/>
    <w:unhideWhenUsed/>
    <w:rsid w:val="009878CA"/>
    <w:pPr>
      <w:spacing w:after="120" w:line="276" w:lineRule="auto"/>
      <w:ind w:left="1080"/>
      <w:contextualSpacing/>
    </w:pPr>
    <w:rPr>
      <w:rFonts w:eastAsia="MS Mincho"/>
      <w:lang w:val="en-US"/>
    </w:rPr>
  </w:style>
  <w:style w:type="paragraph" w:customStyle="1" w:styleId="1c">
    <w:name w:val="Текст макроса1"/>
    <w:next w:val="af7"/>
    <w:link w:val="af8"/>
    <w:uiPriority w:val="99"/>
    <w:unhideWhenUsed/>
    <w:rsid w:val="009878CA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1"/>
    <w:link w:val="1c"/>
    <w:uiPriority w:val="99"/>
    <w:rsid w:val="009878CA"/>
    <w:rPr>
      <w:rFonts w:ascii="Courier" w:hAnsi="Courier"/>
      <w:sz w:val="20"/>
      <w:szCs w:val="20"/>
    </w:rPr>
  </w:style>
  <w:style w:type="paragraph" w:customStyle="1" w:styleId="216">
    <w:name w:val="Цитата 21"/>
    <w:basedOn w:val="a0"/>
    <w:next w:val="a0"/>
    <w:uiPriority w:val="29"/>
    <w:qFormat/>
    <w:rsid w:val="009878CA"/>
    <w:pPr>
      <w:spacing w:after="200" w:line="276" w:lineRule="auto"/>
    </w:pPr>
    <w:rPr>
      <w:rFonts w:eastAsia="MS Mincho"/>
      <w:i/>
      <w:iCs/>
      <w:color w:val="000000"/>
      <w:lang w:val="en-US"/>
    </w:rPr>
  </w:style>
  <w:style w:type="character" w:customStyle="1" w:styleId="29">
    <w:name w:val="Цитата 2 Знак"/>
    <w:basedOn w:val="a1"/>
    <w:link w:val="2a"/>
    <w:uiPriority w:val="29"/>
    <w:rsid w:val="009878CA"/>
    <w:rPr>
      <w:i/>
      <w:iCs/>
      <w:color w:val="000000"/>
    </w:rPr>
  </w:style>
  <w:style w:type="character" w:customStyle="1" w:styleId="41">
    <w:name w:val="Заголовок 4 Знак1"/>
    <w:basedOn w:val="a1"/>
    <w:link w:val="4"/>
    <w:uiPriority w:val="9"/>
    <w:rsid w:val="009878CA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d">
    <w:name w:val="Название объекта1"/>
    <w:basedOn w:val="a0"/>
    <w:next w:val="a0"/>
    <w:uiPriority w:val="35"/>
    <w:semiHidden/>
    <w:unhideWhenUsed/>
    <w:qFormat/>
    <w:rsid w:val="009878CA"/>
    <w:pPr>
      <w:spacing w:after="200"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character" w:styleId="af9">
    <w:name w:val="Strong"/>
    <w:basedOn w:val="a1"/>
    <w:uiPriority w:val="22"/>
    <w:qFormat/>
    <w:rsid w:val="009878CA"/>
    <w:rPr>
      <w:b/>
      <w:bCs/>
    </w:rPr>
  </w:style>
  <w:style w:type="character" w:styleId="afa">
    <w:name w:val="Emphasis"/>
    <w:basedOn w:val="a1"/>
    <w:uiPriority w:val="20"/>
    <w:qFormat/>
    <w:rsid w:val="009878CA"/>
    <w:rPr>
      <w:i/>
      <w:iCs/>
    </w:rPr>
  </w:style>
  <w:style w:type="paragraph" w:customStyle="1" w:styleId="1e">
    <w:name w:val="Выделенная цитата1"/>
    <w:basedOn w:val="a0"/>
    <w:next w:val="a0"/>
    <w:uiPriority w:val="30"/>
    <w:qFormat/>
    <w:rsid w:val="009878CA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MS Mincho"/>
      <w:b/>
      <w:bCs/>
      <w:i/>
      <w:iCs/>
      <w:color w:val="4F81BD"/>
      <w:lang w:val="en-US"/>
    </w:rPr>
  </w:style>
  <w:style w:type="character" w:customStyle="1" w:styleId="afb">
    <w:name w:val="Выделенная цитата Знак"/>
    <w:basedOn w:val="a1"/>
    <w:link w:val="afc"/>
    <w:uiPriority w:val="30"/>
    <w:rsid w:val="009878CA"/>
    <w:rPr>
      <w:b/>
      <w:bCs/>
      <w:i/>
      <w:iCs/>
      <w:color w:val="4F81BD"/>
    </w:rPr>
  </w:style>
  <w:style w:type="character" w:customStyle="1" w:styleId="1f">
    <w:name w:val="Слабое выделение1"/>
    <w:basedOn w:val="a1"/>
    <w:uiPriority w:val="19"/>
    <w:qFormat/>
    <w:rsid w:val="009878CA"/>
    <w:rPr>
      <w:i/>
      <w:iCs/>
      <w:color w:val="808080"/>
    </w:rPr>
  </w:style>
  <w:style w:type="character" w:customStyle="1" w:styleId="1f0">
    <w:name w:val="Сильное выделение1"/>
    <w:basedOn w:val="a1"/>
    <w:uiPriority w:val="21"/>
    <w:qFormat/>
    <w:rsid w:val="009878CA"/>
    <w:rPr>
      <w:b/>
      <w:bCs/>
      <w:i/>
      <w:iCs/>
      <w:color w:val="4F81BD"/>
    </w:rPr>
  </w:style>
  <w:style w:type="character" w:customStyle="1" w:styleId="1f1">
    <w:name w:val="Слабая ссылка1"/>
    <w:basedOn w:val="a1"/>
    <w:uiPriority w:val="31"/>
    <w:qFormat/>
    <w:rsid w:val="009878CA"/>
    <w:rPr>
      <w:smallCaps/>
      <w:color w:val="C0504D"/>
      <w:u w:val="single"/>
    </w:rPr>
  </w:style>
  <w:style w:type="character" w:customStyle="1" w:styleId="1f2">
    <w:name w:val="Сильная ссылка1"/>
    <w:basedOn w:val="a1"/>
    <w:uiPriority w:val="32"/>
    <w:qFormat/>
    <w:rsid w:val="009878CA"/>
    <w:rPr>
      <w:b/>
      <w:bCs/>
      <w:smallCaps/>
      <w:color w:val="C0504D"/>
      <w:spacing w:val="5"/>
      <w:u w:val="single"/>
    </w:rPr>
  </w:style>
  <w:style w:type="character" w:styleId="afd">
    <w:name w:val="Book Title"/>
    <w:basedOn w:val="a1"/>
    <w:uiPriority w:val="33"/>
    <w:qFormat/>
    <w:rsid w:val="009878CA"/>
    <w:rPr>
      <w:b/>
      <w:bCs/>
      <w:smallCaps/>
      <w:spacing w:val="5"/>
    </w:rPr>
  </w:style>
  <w:style w:type="paragraph" w:customStyle="1" w:styleId="1f3">
    <w:name w:val="Заголовок оглавления1"/>
    <w:basedOn w:val="11"/>
    <w:next w:val="a0"/>
    <w:uiPriority w:val="39"/>
    <w:semiHidden/>
    <w:unhideWhenUsed/>
    <w:qFormat/>
    <w:rsid w:val="009878CA"/>
  </w:style>
  <w:style w:type="table" w:customStyle="1" w:styleId="1f4">
    <w:name w:val="Сетка таблицы1"/>
    <w:basedOn w:val="a2"/>
    <w:next w:val="a4"/>
    <w:uiPriority w:val="59"/>
    <w:rsid w:val="009878CA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ветлая заливка1"/>
    <w:basedOn w:val="a2"/>
    <w:next w:val="2b"/>
    <w:uiPriority w:val="60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next w:val="-12"/>
    <w:uiPriority w:val="60"/>
    <w:rsid w:val="009878CA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9878CA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9878CA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next w:val="-4"/>
    <w:uiPriority w:val="60"/>
    <w:rsid w:val="009878CA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9878CA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next w:val="-6"/>
    <w:uiPriority w:val="60"/>
    <w:rsid w:val="009878CA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6">
    <w:name w:val="Светлый список1"/>
    <w:basedOn w:val="a2"/>
    <w:next w:val="2c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next w:val="-12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next w:val="-2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next w:val="-3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next w:val="-4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next w:val="-5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next w:val="-60"/>
    <w:uiPriority w:val="61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7">
    <w:name w:val="Светлая сетка1"/>
    <w:basedOn w:val="a2"/>
    <w:next w:val="2d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2"/>
    <w:next w:val="-121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2"/>
    <w:next w:val="-22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2"/>
    <w:next w:val="-32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2"/>
    <w:next w:val="-42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2"/>
    <w:next w:val="-52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2"/>
    <w:next w:val="-62"/>
    <w:uiPriority w:val="62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2"/>
    <w:next w:val="120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next w:val="1-12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next w:val="1-2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next w:val="1-3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next w:val="1-4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next w:val="1-5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next w:val="1-6"/>
    <w:uiPriority w:val="63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2"/>
    <w:next w:val="220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next w:val="2-12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next w:val="2-2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next w:val="2-3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next w:val="2-4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next w:val="2-5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next w:val="2-6"/>
    <w:uiPriority w:val="64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next w:val="121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next w:val="1-12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next w:val="1-2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next w:val="1-3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next w:val="1-4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next w:val="1-5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next w:val="1-60"/>
    <w:uiPriority w:val="65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8">
    <w:name w:val="Средний список 21"/>
    <w:basedOn w:val="a2"/>
    <w:next w:val="221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next w:val="2-1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next w:val="2-20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next w:val="2-30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next w:val="2-40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next w:val="2-50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next w:val="2-60"/>
    <w:uiPriority w:val="66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next w:val="12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next w:val="1-1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next w:val="1-2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next w:val="1-3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next w:val="1-4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next w:val="1-5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next w:val="1-62"/>
    <w:uiPriority w:val="67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9">
    <w:name w:val="Средняя сетка 21"/>
    <w:basedOn w:val="a2"/>
    <w:next w:val="22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next w:val="2-10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next w:val="2-2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next w:val="2-3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next w:val="2-4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next w:val="2-5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next w:val="2-62"/>
    <w:uiPriority w:val="68"/>
    <w:rsid w:val="009878CA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6">
    <w:name w:val="Средняя сетка 31"/>
    <w:basedOn w:val="a2"/>
    <w:next w:val="320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next w:val="3-1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next w:val="3-2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next w:val="3-3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next w:val="3-4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next w:val="3-5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next w:val="3-6"/>
    <w:uiPriority w:val="69"/>
    <w:rsid w:val="009878CA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8">
    <w:name w:val="Темный список1"/>
    <w:basedOn w:val="a2"/>
    <w:next w:val="2e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next w:val="-1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next w:val="-23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next w:val="-33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next w:val="-43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next w:val="-53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next w:val="-63"/>
    <w:uiPriority w:val="70"/>
    <w:rsid w:val="009878CA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9">
    <w:name w:val="Цветная заливка1"/>
    <w:basedOn w:val="a2"/>
    <w:next w:val="2f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next w:val="-10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next w:val="-24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next w:val="-34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next w:val="-44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next w:val="-54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next w:val="-64"/>
    <w:uiPriority w:val="71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a">
    <w:name w:val="Цветной список1"/>
    <w:basedOn w:val="a2"/>
    <w:next w:val="2f0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next w:val="-13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next w:val="-25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next w:val="-35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next w:val="-45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next w:val="-55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next w:val="-65"/>
    <w:uiPriority w:val="72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b">
    <w:name w:val="Цветная сетка1"/>
    <w:basedOn w:val="a2"/>
    <w:next w:val="2f1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next w:val="-14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next w:val="-26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next w:val="-36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next w:val="-46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next w:val="-56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next w:val="-66"/>
    <w:uiPriority w:val="73"/>
    <w:rsid w:val="009878CA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sid w:val="009878C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head">
    <w:name w:val="head"/>
    <w:basedOn w:val="a0"/>
    <w:rsid w:val="009878CA"/>
    <w:pPr>
      <w:spacing w:before="180" w:after="75" w:line="240" w:lineRule="auto"/>
      <w:jc w:val="center"/>
    </w:pPr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customStyle="1" w:styleId="answers">
    <w:name w:val="answers"/>
    <w:basedOn w:val="a0"/>
    <w:rsid w:val="009878CA"/>
    <w:pPr>
      <w:spacing w:before="75" w:after="75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rticle">
    <w:name w:val="article"/>
    <w:basedOn w:val="a0"/>
    <w:rsid w:val="009878C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monospace">
    <w:name w:val="monospace"/>
    <w:basedOn w:val="a0"/>
    <w:rsid w:val="009878CA"/>
    <w:pPr>
      <w:spacing w:after="0" w:line="240" w:lineRule="auto"/>
    </w:pPr>
    <w:rPr>
      <w:rFonts w:ascii="Courier New" w:eastAsia="MS Mincho" w:hAnsi="Courier New" w:cs="Courier New"/>
      <w:sz w:val="24"/>
      <w:szCs w:val="24"/>
      <w:lang w:eastAsia="ru-RU"/>
    </w:rPr>
  </w:style>
  <w:style w:type="character" w:customStyle="1" w:styleId="monospace1">
    <w:name w:val="monospace1"/>
    <w:basedOn w:val="a1"/>
    <w:rsid w:val="009878CA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sid w:val="009878C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sid w:val="009878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9878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10">
    <w:name w:val="Заголовок 8 Знак1"/>
    <w:basedOn w:val="a1"/>
    <w:uiPriority w:val="9"/>
    <w:semiHidden/>
    <w:rsid w:val="009878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sid w:val="009878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a">
    <w:name w:val="header"/>
    <w:basedOn w:val="a0"/>
    <w:link w:val="1fc"/>
    <w:uiPriority w:val="99"/>
    <w:unhideWhenUsed/>
    <w:rsid w:val="0098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c">
    <w:name w:val="Верхний колонтитул Знак1"/>
    <w:basedOn w:val="a1"/>
    <w:link w:val="aa"/>
    <w:uiPriority w:val="99"/>
    <w:rsid w:val="009878CA"/>
  </w:style>
  <w:style w:type="paragraph" w:styleId="ac">
    <w:name w:val="footer"/>
    <w:basedOn w:val="a0"/>
    <w:link w:val="1fd"/>
    <w:uiPriority w:val="99"/>
    <w:unhideWhenUsed/>
    <w:rsid w:val="00987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d">
    <w:name w:val="Нижний колонтитул Знак1"/>
    <w:basedOn w:val="a1"/>
    <w:link w:val="ac"/>
    <w:uiPriority w:val="99"/>
    <w:rsid w:val="009878CA"/>
  </w:style>
  <w:style w:type="character" w:customStyle="1" w:styleId="123">
    <w:name w:val="Заголовок 1 Знак2"/>
    <w:basedOn w:val="a1"/>
    <w:uiPriority w:val="9"/>
    <w:rsid w:val="009878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3">
    <w:name w:val="Заголовок 2 Знак2"/>
    <w:basedOn w:val="a1"/>
    <w:uiPriority w:val="9"/>
    <w:semiHidden/>
    <w:rsid w:val="009878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1">
    <w:name w:val="Заголовок 3 Знак2"/>
    <w:basedOn w:val="a1"/>
    <w:uiPriority w:val="9"/>
    <w:semiHidden/>
    <w:rsid w:val="009878C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">
    <w:name w:val="Title"/>
    <w:basedOn w:val="a0"/>
    <w:next w:val="a0"/>
    <w:link w:val="ae"/>
    <w:uiPriority w:val="10"/>
    <w:qFormat/>
    <w:rsid w:val="009878CA"/>
    <w:pPr>
      <w:spacing w:after="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e">
    <w:name w:val="Заголовок Знак1"/>
    <w:basedOn w:val="a1"/>
    <w:uiPriority w:val="10"/>
    <w:rsid w:val="00987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Subtitle"/>
    <w:basedOn w:val="a0"/>
    <w:next w:val="a0"/>
    <w:link w:val="af0"/>
    <w:uiPriority w:val="11"/>
    <w:qFormat/>
    <w:rsid w:val="009878CA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f">
    <w:name w:val="Подзаголовок Знак1"/>
    <w:basedOn w:val="a1"/>
    <w:uiPriority w:val="11"/>
    <w:rsid w:val="009878CA"/>
    <w:rPr>
      <w:rFonts w:eastAsiaTheme="minorEastAsia"/>
      <w:color w:val="5A5A5A" w:themeColor="text1" w:themeTint="A5"/>
      <w:spacing w:val="15"/>
    </w:rPr>
  </w:style>
  <w:style w:type="paragraph" w:styleId="af2">
    <w:name w:val="Body Text"/>
    <w:basedOn w:val="a0"/>
    <w:link w:val="1ff0"/>
    <w:uiPriority w:val="99"/>
    <w:unhideWhenUsed/>
    <w:rsid w:val="009878CA"/>
    <w:pPr>
      <w:spacing w:after="120"/>
    </w:pPr>
  </w:style>
  <w:style w:type="character" w:customStyle="1" w:styleId="1ff0">
    <w:name w:val="Основной текст Знак1"/>
    <w:basedOn w:val="a1"/>
    <w:link w:val="af2"/>
    <w:uiPriority w:val="99"/>
    <w:rsid w:val="009878CA"/>
  </w:style>
  <w:style w:type="paragraph" w:styleId="23">
    <w:name w:val="Body Text 2"/>
    <w:basedOn w:val="a0"/>
    <w:link w:val="21a"/>
    <w:uiPriority w:val="99"/>
    <w:unhideWhenUsed/>
    <w:rsid w:val="009878CA"/>
    <w:pPr>
      <w:spacing w:after="120" w:line="480" w:lineRule="auto"/>
    </w:pPr>
  </w:style>
  <w:style w:type="character" w:customStyle="1" w:styleId="21a">
    <w:name w:val="Основной текст 2 Знак1"/>
    <w:basedOn w:val="a1"/>
    <w:link w:val="23"/>
    <w:uiPriority w:val="99"/>
    <w:rsid w:val="009878CA"/>
  </w:style>
  <w:style w:type="paragraph" w:styleId="32">
    <w:name w:val="Body Text 3"/>
    <w:basedOn w:val="a0"/>
    <w:link w:val="317"/>
    <w:uiPriority w:val="99"/>
    <w:unhideWhenUsed/>
    <w:rsid w:val="009878CA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1"/>
    <w:link w:val="32"/>
    <w:uiPriority w:val="99"/>
    <w:rsid w:val="009878CA"/>
    <w:rPr>
      <w:sz w:val="16"/>
      <w:szCs w:val="16"/>
    </w:rPr>
  </w:style>
  <w:style w:type="paragraph" w:styleId="af4">
    <w:name w:val="List"/>
    <w:basedOn w:val="a0"/>
    <w:uiPriority w:val="99"/>
    <w:unhideWhenUsed/>
    <w:rsid w:val="009878CA"/>
    <w:pPr>
      <w:ind w:left="283" w:hanging="283"/>
      <w:contextualSpacing/>
    </w:pPr>
  </w:style>
  <w:style w:type="paragraph" w:styleId="25">
    <w:name w:val="List 2"/>
    <w:basedOn w:val="a0"/>
    <w:uiPriority w:val="99"/>
    <w:unhideWhenUsed/>
    <w:rsid w:val="009878CA"/>
    <w:pPr>
      <w:ind w:left="566" w:hanging="283"/>
      <w:contextualSpacing/>
    </w:pPr>
  </w:style>
  <w:style w:type="paragraph" w:styleId="34">
    <w:name w:val="List 3"/>
    <w:basedOn w:val="a0"/>
    <w:uiPriority w:val="99"/>
    <w:unhideWhenUsed/>
    <w:rsid w:val="009878CA"/>
    <w:pPr>
      <w:ind w:left="849" w:hanging="283"/>
      <w:contextualSpacing/>
    </w:pPr>
  </w:style>
  <w:style w:type="paragraph" w:styleId="af5">
    <w:name w:val="List Bullet"/>
    <w:basedOn w:val="a0"/>
    <w:uiPriority w:val="99"/>
    <w:unhideWhenUsed/>
    <w:rsid w:val="009878CA"/>
    <w:pPr>
      <w:tabs>
        <w:tab w:val="num" w:pos="360"/>
      </w:tabs>
      <w:ind w:left="360" w:hanging="360"/>
      <w:contextualSpacing/>
    </w:pPr>
  </w:style>
  <w:style w:type="paragraph" w:styleId="26">
    <w:name w:val="List Bullet 2"/>
    <w:basedOn w:val="a0"/>
    <w:uiPriority w:val="99"/>
    <w:unhideWhenUsed/>
    <w:rsid w:val="009878CA"/>
    <w:pPr>
      <w:tabs>
        <w:tab w:val="num" w:pos="720"/>
      </w:tabs>
      <w:ind w:left="720" w:hanging="360"/>
      <w:contextualSpacing/>
    </w:pPr>
  </w:style>
  <w:style w:type="paragraph" w:styleId="35">
    <w:name w:val="List Bullet 3"/>
    <w:basedOn w:val="a0"/>
    <w:uiPriority w:val="99"/>
    <w:unhideWhenUsed/>
    <w:rsid w:val="009878CA"/>
    <w:pPr>
      <w:tabs>
        <w:tab w:val="num" w:pos="1080"/>
      </w:tabs>
      <w:ind w:left="1080" w:hanging="360"/>
      <w:contextualSpacing/>
    </w:pPr>
  </w:style>
  <w:style w:type="paragraph" w:styleId="a">
    <w:name w:val="List Number"/>
    <w:basedOn w:val="a0"/>
    <w:uiPriority w:val="99"/>
    <w:unhideWhenUsed/>
    <w:rsid w:val="009878CA"/>
    <w:pPr>
      <w:numPr>
        <w:numId w:val="4"/>
      </w:numPr>
      <w:contextualSpacing/>
    </w:pPr>
  </w:style>
  <w:style w:type="paragraph" w:styleId="27">
    <w:name w:val="List Number 2"/>
    <w:basedOn w:val="a0"/>
    <w:uiPriority w:val="99"/>
    <w:unhideWhenUsed/>
    <w:rsid w:val="009878CA"/>
    <w:pPr>
      <w:tabs>
        <w:tab w:val="num" w:pos="360"/>
      </w:tabs>
      <w:ind w:left="360" w:hanging="360"/>
      <w:contextualSpacing/>
    </w:pPr>
  </w:style>
  <w:style w:type="paragraph" w:styleId="36">
    <w:name w:val="List Number 3"/>
    <w:basedOn w:val="a0"/>
    <w:uiPriority w:val="99"/>
    <w:unhideWhenUsed/>
    <w:rsid w:val="009878CA"/>
    <w:pPr>
      <w:tabs>
        <w:tab w:val="num" w:pos="720"/>
      </w:tabs>
      <w:ind w:left="720" w:hanging="360"/>
      <w:contextualSpacing/>
    </w:pPr>
  </w:style>
  <w:style w:type="paragraph" w:styleId="af6">
    <w:name w:val="List Continue"/>
    <w:basedOn w:val="a0"/>
    <w:uiPriority w:val="99"/>
    <w:unhideWhenUsed/>
    <w:rsid w:val="009878CA"/>
    <w:pPr>
      <w:spacing w:after="120"/>
      <w:ind w:left="283"/>
      <w:contextualSpacing/>
    </w:pPr>
  </w:style>
  <w:style w:type="paragraph" w:styleId="28">
    <w:name w:val="List Continue 2"/>
    <w:basedOn w:val="a0"/>
    <w:uiPriority w:val="99"/>
    <w:unhideWhenUsed/>
    <w:rsid w:val="009878CA"/>
    <w:pPr>
      <w:spacing w:after="120"/>
      <w:ind w:left="566"/>
      <w:contextualSpacing/>
    </w:pPr>
  </w:style>
  <w:style w:type="paragraph" w:styleId="37">
    <w:name w:val="List Continue 3"/>
    <w:basedOn w:val="a0"/>
    <w:uiPriority w:val="99"/>
    <w:unhideWhenUsed/>
    <w:rsid w:val="009878CA"/>
    <w:pPr>
      <w:spacing w:after="120"/>
      <w:ind w:left="849"/>
      <w:contextualSpacing/>
    </w:pPr>
  </w:style>
  <w:style w:type="paragraph" w:styleId="af7">
    <w:name w:val="macro"/>
    <w:link w:val="1ff1"/>
    <w:uiPriority w:val="99"/>
    <w:unhideWhenUsed/>
    <w:rsid w:val="009878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1ff1">
    <w:name w:val="Текст макроса Знак1"/>
    <w:basedOn w:val="a1"/>
    <w:link w:val="af7"/>
    <w:uiPriority w:val="99"/>
    <w:rsid w:val="009878CA"/>
    <w:rPr>
      <w:rFonts w:ascii="Consolas" w:hAnsi="Consolas"/>
      <w:sz w:val="20"/>
      <w:szCs w:val="20"/>
    </w:rPr>
  </w:style>
  <w:style w:type="paragraph" w:styleId="2a">
    <w:name w:val="Quote"/>
    <w:basedOn w:val="a0"/>
    <w:next w:val="a0"/>
    <w:link w:val="29"/>
    <w:uiPriority w:val="29"/>
    <w:qFormat/>
    <w:rsid w:val="009878CA"/>
    <w:pPr>
      <w:spacing w:before="200"/>
      <w:ind w:left="864" w:right="864"/>
      <w:jc w:val="center"/>
    </w:pPr>
    <w:rPr>
      <w:i/>
      <w:iCs/>
      <w:color w:val="000000"/>
    </w:rPr>
  </w:style>
  <w:style w:type="character" w:customStyle="1" w:styleId="21b">
    <w:name w:val="Цитата 2 Знак1"/>
    <w:basedOn w:val="a1"/>
    <w:uiPriority w:val="29"/>
    <w:rsid w:val="009878CA"/>
    <w:rPr>
      <w:i/>
      <w:iCs/>
      <w:color w:val="404040" w:themeColor="text1" w:themeTint="BF"/>
    </w:rPr>
  </w:style>
  <w:style w:type="character" w:customStyle="1" w:styleId="42">
    <w:name w:val="Заголовок 4 Знак2"/>
    <w:basedOn w:val="a1"/>
    <w:uiPriority w:val="9"/>
    <w:semiHidden/>
    <w:rsid w:val="009878C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c">
    <w:name w:val="Intense Quote"/>
    <w:basedOn w:val="a0"/>
    <w:next w:val="a0"/>
    <w:link w:val="afb"/>
    <w:uiPriority w:val="30"/>
    <w:qFormat/>
    <w:rsid w:val="009878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b/>
      <w:bCs/>
      <w:i/>
      <w:iCs/>
      <w:color w:val="4F81BD"/>
    </w:rPr>
  </w:style>
  <w:style w:type="character" w:customStyle="1" w:styleId="1ff2">
    <w:name w:val="Выделенная цитата Знак1"/>
    <w:basedOn w:val="a1"/>
    <w:uiPriority w:val="30"/>
    <w:rsid w:val="009878CA"/>
    <w:rPr>
      <w:i/>
      <w:iCs/>
      <w:color w:val="4472C4" w:themeColor="accent1"/>
    </w:rPr>
  </w:style>
  <w:style w:type="character" w:styleId="afe">
    <w:name w:val="Subtle Emphasis"/>
    <w:basedOn w:val="a1"/>
    <w:uiPriority w:val="19"/>
    <w:qFormat/>
    <w:rsid w:val="009878CA"/>
    <w:rPr>
      <w:i/>
      <w:iCs/>
      <w:color w:val="404040" w:themeColor="text1" w:themeTint="BF"/>
    </w:rPr>
  </w:style>
  <w:style w:type="character" w:styleId="aff">
    <w:name w:val="Intense Emphasis"/>
    <w:basedOn w:val="a1"/>
    <w:uiPriority w:val="21"/>
    <w:qFormat/>
    <w:rsid w:val="009878CA"/>
    <w:rPr>
      <w:i/>
      <w:iCs/>
      <w:color w:val="4472C4" w:themeColor="accent1"/>
    </w:rPr>
  </w:style>
  <w:style w:type="character" w:styleId="aff0">
    <w:name w:val="Subtle Reference"/>
    <w:basedOn w:val="a1"/>
    <w:uiPriority w:val="31"/>
    <w:qFormat/>
    <w:rsid w:val="009878CA"/>
    <w:rPr>
      <w:smallCaps/>
      <w:color w:val="5A5A5A" w:themeColor="text1" w:themeTint="A5"/>
    </w:rPr>
  </w:style>
  <w:style w:type="character" w:styleId="aff1">
    <w:name w:val="Intense Reference"/>
    <w:basedOn w:val="a1"/>
    <w:uiPriority w:val="32"/>
    <w:qFormat/>
    <w:rsid w:val="009878CA"/>
    <w:rPr>
      <w:b/>
      <w:bCs/>
      <w:smallCaps/>
      <w:color w:val="4472C4" w:themeColor="accent1"/>
      <w:spacing w:val="5"/>
    </w:rPr>
  </w:style>
  <w:style w:type="table" w:customStyle="1" w:styleId="2b">
    <w:name w:val="Светлая заливка2"/>
    <w:basedOn w:val="a2"/>
    <w:uiPriority w:val="60"/>
    <w:semiHidden/>
    <w:unhideWhenUsed/>
    <w:rsid w:val="009878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">
    <w:name w:val="Светлая заливка - Акцент 12"/>
    <w:basedOn w:val="a2"/>
    <w:uiPriority w:val="60"/>
    <w:semiHidden/>
    <w:unhideWhenUsed/>
    <w:rsid w:val="009878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sid w:val="009878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sid w:val="009878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sid w:val="009878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sid w:val="009878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sid w:val="009878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c">
    <w:name w:val="Светлый список2"/>
    <w:basedOn w:val="a2"/>
    <w:uiPriority w:val="61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0">
    <w:name w:val="Светлый список - Акцент 12"/>
    <w:basedOn w:val="a2"/>
    <w:uiPriority w:val="61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2d">
    <w:name w:val="Светлая сетка2"/>
    <w:basedOn w:val="a2"/>
    <w:uiPriority w:val="62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">
    <w:name w:val="Светлая сетка - Акцент 12"/>
    <w:basedOn w:val="a2"/>
    <w:uiPriority w:val="62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2">
    <w:name w:val="Light Grid Accent 2"/>
    <w:basedOn w:val="a2"/>
    <w:uiPriority w:val="62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2"/>
    <w:uiPriority w:val="62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2"/>
    <w:uiPriority w:val="62"/>
    <w:unhideWhenUsed/>
    <w:qFormat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2"/>
    <w:uiPriority w:val="62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2">
    <w:name w:val="Light Grid Accent 6"/>
    <w:basedOn w:val="a2"/>
    <w:uiPriority w:val="62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20">
    <w:name w:val="Средняя заливка 12"/>
    <w:basedOn w:val="a2"/>
    <w:uiPriority w:val="63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2"/>
    <w:uiPriority w:val="63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2"/>
    <w:uiPriority w:val="64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2"/>
    <w:uiPriority w:val="64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2"/>
    <w:uiPriority w:val="65"/>
    <w:semiHidden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0">
    <w:name w:val="Средний список 1 - Акцент 12"/>
    <w:basedOn w:val="a2"/>
    <w:uiPriority w:val="65"/>
    <w:semiHidden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">
    <w:name w:val="Средний список 22"/>
    <w:basedOn w:val="a2"/>
    <w:uiPriority w:val="66"/>
    <w:semiHidden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2"/>
    <w:uiPriority w:val="67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2">
    <w:name w:val="Средняя сетка 22"/>
    <w:basedOn w:val="a2"/>
    <w:uiPriority w:val="68"/>
    <w:semiHidden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sid w:val="009878C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0">
    <w:name w:val="Средняя сетка 32"/>
    <w:basedOn w:val="a2"/>
    <w:uiPriority w:val="69"/>
    <w:semiHidden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rsid w:val="009878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e">
    <w:name w:val="Темный список2"/>
    <w:basedOn w:val="a2"/>
    <w:uiPriority w:val="70"/>
    <w:semiHidden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sid w:val="009878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">
    <w:name w:val="Цветная заливка2"/>
    <w:basedOn w:val="a2"/>
    <w:uiPriority w:val="71"/>
    <w:semiHidden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0">
    <w:name w:val="Цветной список2"/>
    <w:basedOn w:val="a2"/>
    <w:uiPriority w:val="72"/>
    <w:semiHidden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3">
    <w:name w:val="Colorful List Accent 1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2f1">
    <w:name w:val="Цветная сетка2"/>
    <w:basedOn w:val="a2"/>
    <w:uiPriority w:val="73"/>
    <w:semiHidden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sid w:val="009878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2">
    <w:name w:val="caption"/>
    <w:basedOn w:val="a0"/>
    <w:next w:val="a0"/>
    <w:uiPriority w:val="35"/>
    <w:semiHidden/>
    <w:unhideWhenUsed/>
    <w:qFormat/>
    <w:rsid w:val="00793DF5"/>
    <w:pPr>
      <w:spacing w:after="0" w:line="240" w:lineRule="auto"/>
    </w:pPr>
    <w:rPr>
      <w:rFonts w:eastAsia="Times New Roman"/>
      <w:b/>
      <w:bCs/>
      <w:color w:val="4472C4" w:themeColor="accent1"/>
      <w:sz w:val="18"/>
      <w:szCs w:val="18"/>
      <w:lang w:eastAsia="ru-RU"/>
    </w:rPr>
  </w:style>
  <w:style w:type="character" w:customStyle="1" w:styleId="1ff3">
    <w:name w:val="Название книги1"/>
    <w:basedOn w:val="a1"/>
    <w:uiPriority w:val="33"/>
    <w:qFormat/>
    <w:rsid w:val="00793DF5"/>
    <w:rPr>
      <w:b/>
      <w:bCs/>
      <w:smallCaps/>
      <w:spacing w:val="5"/>
    </w:rPr>
  </w:style>
  <w:style w:type="character" w:customStyle="1" w:styleId="2f2">
    <w:name w:val="Слабое выделение2"/>
    <w:basedOn w:val="a1"/>
    <w:uiPriority w:val="19"/>
    <w:qFormat/>
    <w:rsid w:val="00793DF5"/>
    <w:rPr>
      <w:i/>
      <w:iCs/>
      <w:color w:val="404040" w:themeColor="text1" w:themeTint="BF"/>
    </w:rPr>
  </w:style>
  <w:style w:type="character" w:customStyle="1" w:styleId="2f3">
    <w:name w:val="Сильное выделение2"/>
    <w:basedOn w:val="a1"/>
    <w:uiPriority w:val="21"/>
    <w:qFormat/>
    <w:rsid w:val="00793DF5"/>
    <w:rPr>
      <w:i/>
      <w:iCs/>
      <w:color w:val="4472C4" w:themeColor="accent1"/>
    </w:rPr>
  </w:style>
  <w:style w:type="character" w:customStyle="1" w:styleId="2f4">
    <w:name w:val="Слабая ссылка2"/>
    <w:basedOn w:val="a1"/>
    <w:uiPriority w:val="31"/>
    <w:qFormat/>
    <w:rsid w:val="00793DF5"/>
    <w:rPr>
      <w:smallCaps/>
      <w:color w:val="595959" w:themeColor="text1" w:themeTint="A6"/>
    </w:rPr>
  </w:style>
  <w:style w:type="character" w:customStyle="1" w:styleId="2f5">
    <w:name w:val="Сильная ссылка2"/>
    <w:basedOn w:val="a1"/>
    <w:uiPriority w:val="32"/>
    <w:qFormat/>
    <w:rsid w:val="00793DF5"/>
    <w:rPr>
      <w:b/>
      <w:bCs/>
      <w:smallCaps/>
      <w:color w:val="4472C4" w:themeColor="accent1"/>
      <w:spacing w:val="5"/>
    </w:rPr>
  </w:style>
  <w:style w:type="table" w:customStyle="1" w:styleId="38">
    <w:name w:val="Светлая заливка3"/>
    <w:basedOn w:val="a2"/>
    <w:uiPriority w:val="60"/>
    <w:unhideWhenUsed/>
    <w:rsid w:val="00793DF5"/>
    <w:pPr>
      <w:spacing w:after="0" w:line="240" w:lineRule="auto"/>
    </w:pPr>
    <w:rPr>
      <w:rFonts w:eastAsia="PMingLiU"/>
      <w:color w:val="000000" w:themeColor="text1" w:themeShade="BF"/>
      <w:sz w:val="20"/>
      <w:szCs w:val="20"/>
      <w:lang w:eastAsia="ru-RU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0">
    <w:name w:val="Светлая заливка - Акцент 13"/>
    <w:basedOn w:val="a2"/>
    <w:uiPriority w:val="60"/>
    <w:unhideWhenUsed/>
    <w:rsid w:val="00793DF5"/>
    <w:pPr>
      <w:spacing w:after="0" w:line="240" w:lineRule="auto"/>
    </w:pPr>
    <w:rPr>
      <w:rFonts w:eastAsia="PMingLiU"/>
      <w:color w:val="2F5496" w:themeColor="accent1" w:themeShade="BF"/>
      <w:sz w:val="20"/>
      <w:szCs w:val="20"/>
      <w:lang w:eastAsia="ru-RU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customStyle="1" w:styleId="39">
    <w:name w:val="Светлый список3"/>
    <w:basedOn w:val="a2"/>
    <w:uiPriority w:val="61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1">
    <w:name w:val="Светлый список - Акцент 13"/>
    <w:basedOn w:val="a2"/>
    <w:uiPriority w:val="61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3a">
    <w:name w:val="Светлая сетка3"/>
    <w:basedOn w:val="a2"/>
    <w:uiPriority w:val="62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customStyle="1" w:styleId="-132">
    <w:name w:val="Светлая сетка - Акцент 13"/>
    <w:basedOn w:val="a2"/>
    <w:uiPriority w:val="62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customStyle="1" w:styleId="130">
    <w:name w:val="Средняя заливка 13"/>
    <w:basedOn w:val="a2"/>
    <w:uiPriority w:val="63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2"/>
    <w:uiPriority w:val="63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2"/>
    <w:uiPriority w:val="64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2"/>
    <w:uiPriority w:val="64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31">
    <w:name w:val="Средний список 13"/>
    <w:basedOn w:val="a2"/>
    <w:uiPriority w:val="65"/>
    <w:unhideWhenUsed/>
    <w:rsid w:val="00793DF5"/>
    <w:pPr>
      <w:spacing w:after="0" w:line="240" w:lineRule="auto"/>
    </w:pPr>
    <w:rPr>
      <w:rFonts w:eastAsia="PMingLiU"/>
      <w:color w:val="000000" w:themeColor="text1"/>
      <w:sz w:val="20"/>
      <w:szCs w:val="20"/>
      <w:lang w:eastAsia="ru-RU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0">
    <w:name w:val="Средний список 1 - Акцент 13"/>
    <w:basedOn w:val="a2"/>
    <w:uiPriority w:val="65"/>
    <w:unhideWhenUsed/>
    <w:rsid w:val="00793DF5"/>
    <w:pPr>
      <w:spacing w:after="0" w:line="240" w:lineRule="auto"/>
    </w:pPr>
    <w:rPr>
      <w:rFonts w:eastAsia="PMingLiU"/>
      <w:color w:val="000000" w:themeColor="text1"/>
      <w:sz w:val="20"/>
      <w:szCs w:val="20"/>
      <w:lang w:eastAsia="ru-RU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customStyle="1" w:styleId="231">
    <w:name w:val="Средний список 23"/>
    <w:basedOn w:val="a2"/>
    <w:uiPriority w:val="66"/>
    <w:unhideWhenUsed/>
    <w:rsid w:val="00793D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ru-RU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2">
    <w:name w:val="Средняя сетка 13"/>
    <w:basedOn w:val="a2"/>
    <w:uiPriority w:val="67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232">
    <w:name w:val="Средняя сетка 23"/>
    <w:basedOn w:val="a2"/>
    <w:uiPriority w:val="68"/>
    <w:unhideWhenUsed/>
    <w:rsid w:val="00793D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ru-RU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0">
    <w:name w:val="Средняя сетка 33"/>
    <w:basedOn w:val="a2"/>
    <w:uiPriority w:val="69"/>
    <w:unhideWhenUsed/>
    <w:rsid w:val="00793DF5"/>
    <w:pPr>
      <w:spacing w:after="0" w:line="240" w:lineRule="auto"/>
    </w:pPr>
    <w:rPr>
      <w:rFonts w:eastAsia="PMingLiU"/>
      <w:sz w:val="20"/>
      <w:szCs w:val="20"/>
      <w:lang w:eastAsia="ru-RU"/>
    </w:r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customStyle="1" w:styleId="3b">
    <w:name w:val="Темный список3"/>
    <w:basedOn w:val="a2"/>
    <w:uiPriority w:val="70"/>
    <w:unhideWhenUsed/>
    <w:rsid w:val="00793DF5"/>
    <w:pPr>
      <w:spacing w:after="0" w:line="240" w:lineRule="auto"/>
    </w:pPr>
    <w:rPr>
      <w:rFonts w:eastAsia="PMingLiU"/>
      <w:color w:val="FFFFFF" w:themeColor="background1"/>
      <w:sz w:val="20"/>
      <w:szCs w:val="20"/>
      <w:lang w:eastAsia="ru-RU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3c">
    <w:name w:val="Цветная заливка3"/>
    <w:basedOn w:val="a2"/>
    <w:uiPriority w:val="71"/>
    <w:unhideWhenUsed/>
    <w:rsid w:val="00793DF5"/>
    <w:pPr>
      <w:spacing w:after="0" w:line="240" w:lineRule="auto"/>
    </w:pPr>
    <w:rPr>
      <w:rFonts w:eastAsia="PMingLiU"/>
      <w:color w:val="000000" w:themeColor="text1"/>
      <w:sz w:val="20"/>
      <w:szCs w:val="20"/>
      <w:lang w:eastAsia="ru-RU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d">
    <w:name w:val="Цветной список3"/>
    <w:basedOn w:val="a2"/>
    <w:uiPriority w:val="72"/>
    <w:unhideWhenUsed/>
    <w:rsid w:val="00793DF5"/>
    <w:pPr>
      <w:spacing w:after="0" w:line="240" w:lineRule="auto"/>
    </w:pPr>
    <w:rPr>
      <w:rFonts w:eastAsia="PMingLiU"/>
      <w:color w:val="000000" w:themeColor="text1"/>
      <w:sz w:val="20"/>
      <w:szCs w:val="20"/>
      <w:lang w:eastAsia="ru-RU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3e">
    <w:name w:val="Цветная сетка3"/>
    <w:basedOn w:val="a2"/>
    <w:uiPriority w:val="73"/>
    <w:unhideWhenUsed/>
    <w:rsid w:val="00793DF5"/>
    <w:pPr>
      <w:spacing w:after="0" w:line="240" w:lineRule="auto"/>
    </w:pPr>
    <w:rPr>
      <w:rFonts w:eastAsia="PMingLiU"/>
      <w:color w:val="000000" w:themeColor="text1"/>
      <w:sz w:val="20"/>
      <w:szCs w:val="20"/>
      <w:lang w:eastAsia="ru-RU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customStyle="1" w:styleId="Standard">
    <w:name w:val="Standard"/>
    <w:rsid w:val="00793D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3">
    <w:name w:val="Колонтитулы"/>
    <w:rsid w:val="00793DF5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paragraph" w:customStyle="1" w:styleId="2f6">
    <w:name w:val="Заголовок оглавления2"/>
    <w:basedOn w:val="11"/>
    <w:next w:val="a0"/>
    <w:uiPriority w:val="39"/>
    <w:semiHidden/>
    <w:unhideWhenUsed/>
    <w:qFormat/>
    <w:rsid w:val="00793DF5"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 w:eastAsia="ru-RU"/>
    </w:rPr>
  </w:style>
  <w:style w:type="character" w:customStyle="1" w:styleId="apple-converted-space">
    <w:name w:val="apple-converted-space"/>
    <w:basedOn w:val="a1"/>
    <w:rsid w:val="00793DF5"/>
  </w:style>
  <w:style w:type="paragraph" w:customStyle="1" w:styleId="richfactdown-paragraph">
    <w:name w:val="richfactdown-paragraph"/>
    <w:basedOn w:val="a0"/>
    <w:rsid w:val="0079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7">
    <w:name w:val="Сетка таблицы2"/>
    <w:basedOn w:val="a2"/>
    <w:uiPriority w:val="59"/>
    <w:rsid w:val="00793DF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blockheader">
    <w:name w:val="text-block__header"/>
    <w:basedOn w:val="a0"/>
    <w:rsid w:val="0079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0"/>
    <w:rsid w:val="0079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theme26309mb05">
    <w:name w:val="stk-theme_26309__mb_05"/>
    <w:basedOn w:val="a0"/>
    <w:rsid w:val="0079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4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8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1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9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5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4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9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7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3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978E43A-92B1-4069-99D7-C7AF80FB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Куля Анна Викторовна</cp:lastModifiedBy>
  <cp:revision>16</cp:revision>
  <dcterms:created xsi:type="dcterms:W3CDTF">2025-03-15T08:26:00Z</dcterms:created>
  <dcterms:modified xsi:type="dcterms:W3CDTF">2025-12-09T06:08:00Z</dcterms:modified>
</cp:coreProperties>
</file>